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B42371" w:rsidRDefault="00316B2A" w:rsidP="00CF6A9A">
      <w:pPr>
        <w:rPr>
          <w:sz w:val="24"/>
        </w:rPr>
      </w:pPr>
      <w:bookmarkStart w:id="0" w:name="_GoBack"/>
      <w:bookmarkEnd w:id="0"/>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C7094E" w:rsidRPr="00207DE6" w:rsidRDefault="00C7094E" w:rsidP="00C7094E">
      <w:pPr>
        <w:jc w:val="center"/>
        <w:rPr>
          <w:rFonts w:eastAsia="Times New Roman"/>
          <w:strike/>
          <w:color w:val="FF0000"/>
          <w:sz w:val="24"/>
          <w:szCs w:val="20"/>
        </w:rPr>
      </w:pPr>
    </w:p>
    <w:p w:rsidR="00C7094E" w:rsidRDefault="007370D9" w:rsidP="00C7094E">
      <w:pPr>
        <w:jc w:val="center"/>
        <w:rPr>
          <w:b/>
          <w:sz w:val="24"/>
        </w:rPr>
      </w:pPr>
      <w:r w:rsidRPr="00D04717">
        <w:rPr>
          <w:b/>
          <w:sz w:val="24"/>
        </w:rPr>
        <w:t>TERMO</w:t>
      </w:r>
      <w:r w:rsidR="00C7094E" w:rsidRPr="00D04717">
        <w:rPr>
          <w:b/>
          <w:sz w:val="24"/>
        </w:rPr>
        <w:t xml:space="preserve"> DE REFERÊNCIA</w:t>
      </w:r>
    </w:p>
    <w:p w:rsidR="008157C0" w:rsidRPr="00D04717" w:rsidRDefault="008157C0" w:rsidP="00C7094E">
      <w:pPr>
        <w:jc w:val="center"/>
        <w:rPr>
          <w:b/>
          <w:sz w:val="24"/>
        </w:rPr>
      </w:pPr>
    </w:p>
    <w:p w:rsidR="000A762D" w:rsidRPr="00D04717" w:rsidRDefault="000A762D" w:rsidP="00C7094E">
      <w:pPr>
        <w:jc w:val="center"/>
        <w:rPr>
          <w:rFonts w:eastAsia="Times New Roman"/>
          <w:b/>
          <w:sz w:val="24"/>
          <w:szCs w:val="20"/>
        </w:rPr>
      </w:pPr>
      <w:r w:rsidRPr="00D04717">
        <w:rPr>
          <w:rFonts w:eastAsia="Times New Roman"/>
          <w:b/>
          <w:sz w:val="24"/>
          <w:szCs w:val="20"/>
        </w:rPr>
        <w:t>MENOR PREÇO</w:t>
      </w:r>
    </w:p>
    <w:p w:rsidR="00316B2A" w:rsidRPr="00D04717" w:rsidRDefault="00316B2A" w:rsidP="00316B2A">
      <w:pPr>
        <w:rPr>
          <w:sz w:val="24"/>
        </w:rPr>
      </w:pPr>
    </w:p>
    <w:p w:rsidR="00316B2A" w:rsidRPr="00D04717" w:rsidRDefault="00316B2A" w:rsidP="00316B2A">
      <w:pPr>
        <w:rPr>
          <w:sz w:val="24"/>
        </w:rPr>
      </w:pPr>
    </w:p>
    <w:p w:rsidR="00E81829" w:rsidRPr="00D04717" w:rsidRDefault="00E81829" w:rsidP="00316B2A">
      <w:pPr>
        <w:rPr>
          <w:sz w:val="24"/>
        </w:rPr>
      </w:pPr>
    </w:p>
    <w:p w:rsidR="002060FF" w:rsidRPr="00D04717" w:rsidRDefault="002060FF" w:rsidP="00316B2A">
      <w:pPr>
        <w:rPr>
          <w:sz w:val="24"/>
        </w:rPr>
      </w:pPr>
    </w:p>
    <w:p w:rsidR="002060FF" w:rsidRPr="00D04717" w:rsidRDefault="002060FF"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9C1617" w:rsidRDefault="00F0183E" w:rsidP="00954C74">
      <w:pPr>
        <w:rPr>
          <w:sz w:val="24"/>
        </w:rPr>
      </w:pPr>
      <w:r w:rsidRPr="00D04717">
        <w:rPr>
          <w:b/>
          <w:sz w:val="24"/>
        </w:rPr>
        <w:t>CONTRATAÇÃO DOS SERVIÇOS DE APOIO À FISCALIZAÇÃO</w:t>
      </w:r>
      <w:r w:rsidR="003A26C6">
        <w:rPr>
          <w:b/>
          <w:sz w:val="24"/>
        </w:rPr>
        <w:t xml:space="preserve"> </w:t>
      </w:r>
      <w:r w:rsidR="003A26C6" w:rsidRPr="009C1617">
        <w:rPr>
          <w:b/>
          <w:sz w:val="24"/>
        </w:rPr>
        <w:t xml:space="preserve">PARA ACOMPANHAMENTO DE ATIVIDADES RELACIONADAS À INCLUSÃO PRODUTIVA </w:t>
      </w:r>
      <w:r w:rsidR="00F02D13" w:rsidRPr="009C1617">
        <w:rPr>
          <w:b/>
          <w:sz w:val="24"/>
        </w:rPr>
        <w:t xml:space="preserve">E ESTRUTURAÇÃO DE MUNICÍPIOS </w:t>
      </w:r>
      <w:r w:rsidR="003A26C6" w:rsidRPr="009C1617">
        <w:rPr>
          <w:b/>
          <w:sz w:val="24"/>
        </w:rPr>
        <w:t>NO ESTADO DE SERGIPE,</w:t>
      </w:r>
      <w:r w:rsidR="00027B67" w:rsidRPr="009C1617">
        <w:rPr>
          <w:b/>
          <w:sz w:val="24"/>
        </w:rPr>
        <w:t xml:space="preserve"> </w:t>
      </w:r>
      <w:r w:rsidR="003A26C6" w:rsidRPr="009C1617">
        <w:rPr>
          <w:b/>
          <w:sz w:val="24"/>
        </w:rPr>
        <w:t xml:space="preserve">ÁREA DE ATUAÇÃO DA 4ª SUPERINTENDÊNCIA REGIONAL DA CODEVASF </w:t>
      </w:r>
      <w:r w:rsidR="00EF0384" w:rsidRPr="009C1617">
        <w:rPr>
          <w:b/>
          <w:sz w:val="24"/>
        </w:rPr>
        <w:t xml:space="preserve"> </w:t>
      </w:r>
    </w:p>
    <w:p w:rsidR="00316B2A" w:rsidRPr="009C1617" w:rsidRDefault="00316B2A" w:rsidP="00387DCB">
      <w:pPr>
        <w:rPr>
          <w:sz w:val="24"/>
        </w:rPr>
      </w:pPr>
    </w:p>
    <w:p w:rsidR="00316B2A" w:rsidRPr="009C1617" w:rsidRDefault="00316B2A" w:rsidP="00387DCB">
      <w:pPr>
        <w:rPr>
          <w:sz w:val="24"/>
        </w:rPr>
      </w:pPr>
    </w:p>
    <w:p w:rsidR="002060FF" w:rsidRPr="009C1617" w:rsidRDefault="002060FF" w:rsidP="00387DCB">
      <w:pPr>
        <w:rPr>
          <w:sz w:val="24"/>
        </w:rPr>
      </w:pPr>
    </w:p>
    <w:p w:rsidR="002060FF" w:rsidRPr="009C1617" w:rsidRDefault="002060FF" w:rsidP="00387DCB">
      <w:pPr>
        <w:rPr>
          <w:sz w:val="24"/>
        </w:rPr>
      </w:pPr>
    </w:p>
    <w:p w:rsidR="00316B2A" w:rsidRPr="009C1617" w:rsidRDefault="00316B2A" w:rsidP="00387DCB">
      <w:pPr>
        <w:rPr>
          <w:sz w:val="24"/>
        </w:rPr>
      </w:pPr>
    </w:p>
    <w:p w:rsidR="002060FF" w:rsidRPr="009C1617" w:rsidRDefault="002060FF" w:rsidP="00387DCB">
      <w:pPr>
        <w:rPr>
          <w:sz w:val="24"/>
        </w:rPr>
      </w:pPr>
    </w:p>
    <w:p w:rsidR="00316B2A" w:rsidRPr="009C1617" w:rsidRDefault="00316B2A" w:rsidP="00387DCB">
      <w:pPr>
        <w:rPr>
          <w:sz w:val="24"/>
        </w:rPr>
      </w:pPr>
    </w:p>
    <w:p w:rsidR="00316B2A" w:rsidRPr="009C1617" w:rsidRDefault="00316B2A" w:rsidP="00387DCB">
      <w:pPr>
        <w:rPr>
          <w:sz w:val="24"/>
        </w:rPr>
      </w:pPr>
    </w:p>
    <w:p w:rsidR="00E32D9C" w:rsidRPr="009C1617" w:rsidRDefault="00E32D9C" w:rsidP="00387DCB">
      <w:pPr>
        <w:rPr>
          <w:sz w:val="24"/>
        </w:rPr>
      </w:pPr>
    </w:p>
    <w:p w:rsidR="00E32D9C" w:rsidRPr="009C1617" w:rsidRDefault="00E32D9C" w:rsidP="00387DCB">
      <w:pPr>
        <w:rPr>
          <w:sz w:val="24"/>
        </w:rPr>
      </w:pPr>
    </w:p>
    <w:p w:rsidR="00E32D9C" w:rsidRPr="009C1617" w:rsidRDefault="00E32D9C" w:rsidP="00387DCB">
      <w:pPr>
        <w:rPr>
          <w:sz w:val="24"/>
        </w:rPr>
      </w:pPr>
    </w:p>
    <w:p w:rsidR="00E32D9C" w:rsidRPr="009C1617" w:rsidRDefault="00E32D9C" w:rsidP="00387DCB">
      <w:pPr>
        <w:rPr>
          <w:sz w:val="24"/>
        </w:rPr>
      </w:pPr>
    </w:p>
    <w:p w:rsidR="00E32D9C" w:rsidRPr="009C1617" w:rsidRDefault="00E32D9C" w:rsidP="00387DCB">
      <w:pPr>
        <w:rPr>
          <w:sz w:val="24"/>
        </w:rPr>
      </w:pPr>
    </w:p>
    <w:p w:rsidR="00E32D9C" w:rsidRPr="009C1617" w:rsidRDefault="00E32D9C" w:rsidP="00387DCB">
      <w:pPr>
        <w:rPr>
          <w:sz w:val="24"/>
        </w:rPr>
      </w:pPr>
    </w:p>
    <w:p w:rsidR="00E32D9C" w:rsidRPr="009C1617" w:rsidRDefault="00E32D9C" w:rsidP="00387DCB">
      <w:pPr>
        <w:rPr>
          <w:sz w:val="24"/>
        </w:rPr>
      </w:pPr>
    </w:p>
    <w:p w:rsidR="00E32D9C" w:rsidRPr="009C1617" w:rsidRDefault="00E32D9C" w:rsidP="00387DCB">
      <w:pPr>
        <w:rPr>
          <w:sz w:val="24"/>
        </w:rPr>
      </w:pPr>
    </w:p>
    <w:p w:rsidR="00E32D9C" w:rsidRPr="009C1617" w:rsidRDefault="00E32D9C" w:rsidP="00387DCB">
      <w:pPr>
        <w:rPr>
          <w:sz w:val="24"/>
        </w:rPr>
      </w:pPr>
    </w:p>
    <w:p w:rsidR="00316B2A" w:rsidRPr="009C1617" w:rsidRDefault="00316B2A" w:rsidP="00387DCB">
      <w:pPr>
        <w:rPr>
          <w:sz w:val="24"/>
        </w:rPr>
      </w:pPr>
    </w:p>
    <w:p w:rsidR="00316B2A" w:rsidRPr="00D04717" w:rsidRDefault="00483D7F" w:rsidP="005B087E">
      <w:pPr>
        <w:ind w:left="-1276" w:right="-710"/>
        <w:jc w:val="center"/>
        <w:rPr>
          <w:szCs w:val="20"/>
        </w:rPr>
      </w:pPr>
      <w:r w:rsidRPr="009C1617">
        <w:rPr>
          <w:b/>
          <w:sz w:val="24"/>
        </w:rPr>
        <w:t>Agosto</w:t>
      </w:r>
      <w:r w:rsidR="007F6CE7" w:rsidRPr="009C1617">
        <w:rPr>
          <w:b/>
          <w:sz w:val="24"/>
        </w:rPr>
        <w:t>/201</w:t>
      </w:r>
      <w:r w:rsidRPr="009C1617">
        <w:rPr>
          <w:b/>
          <w:sz w:val="24"/>
        </w:rPr>
        <w:t>9</w:t>
      </w:r>
      <w:r w:rsidR="00316B2A" w:rsidRPr="00D04717">
        <w:rPr>
          <w:szCs w:val="20"/>
        </w:rPr>
        <w:br w:type="page"/>
      </w:r>
    </w:p>
    <w:p w:rsidR="00316B2A" w:rsidRPr="00D04717" w:rsidRDefault="00316B2A" w:rsidP="00B236F1">
      <w:pPr>
        <w:jc w:val="center"/>
        <w:rPr>
          <w:b/>
          <w:szCs w:val="20"/>
        </w:rPr>
      </w:pPr>
      <w:r w:rsidRPr="00D04717">
        <w:rPr>
          <w:b/>
          <w:szCs w:val="20"/>
        </w:rPr>
        <w:lastRenderedPageBreak/>
        <w:t>ÍNDICE</w:t>
      </w:r>
    </w:p>
    <w:p w:rsidR="00316B2A" w:rsidRPr="00D04717" w:rsidRDefault="00316B2A" w:rsidP="00387DCB">
      <w:pPr>
        <w:rPr>
          <w:szCs w:val="20"/>
        </w:rPr>
      </w:pPr>
    </w:p>
    <w:p w:rsidR="00246DE3" w:rsidRDefault="001D3599">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20235013" w:history="1">
        <w:r w:rsidR="00246DE3" w:rsidRPr="00A16E37">
          <w:rPr>
            <w:rStyle w:val="Hyperlink"/>
          </w:rPr>
          <w:t>1.</w:t>
        </w:r>
        <w:r w:rsidR="00246DE3">
          <w:rPr>
            <w:rFonts w:asciiTheme="minorHAnsi" w:eastAsiaTheme="minorEastAsia" w:hAnsiTheme="minorHAnsi" w:cstheme="minorBidi"/>
            <w:sz w:val="22"/>
            <w:szCs w:val="22"/>
            <w:lang w:eastAsia="pt-BR"/>
          </w:rPr>
          <w:tab/>
        </w:r>
        <w:r w:rsidR="00246DE3" w:rsidRPr="00A16E37">
          <w:rPr>
            <w:rStyle w:val="Hyperlink"/>
          </w:rPr>
          <w:t>OBJETO DA CONTRATAÇÃO</w:t>
        </w:r>
        <w:r w:rsidR="00246DE3">
          <w:rPr>
            <w:webHidden/>
          </w:rPr>
          <w:tab/>
        </w:r>
        <w:r w:rsidR="00246DE3">
          <w:rPr>
            <w:webHidden/>
          </w:rPr>
          <w:fldChar w:fldCharType="begin"/>
        </w:r>
        <w:r w:rsidR="00246DE3">
          <w:rPr>
            <w:webHidden/>
          </w:rPr>
          <w:instrText xml:space="preserve"> PAGEREF _Toc20235013 \h </w:instrText>
        </w:r>
        <w:r w:rsidR="00246DE3">
          <w:rPr>
            <w:webHidden/>
          </w:rPr>
        </w:r>
        <w:r w:rsidR="00246DE3">
          <w:rPr>
            <w:webHidden/>
          </w:rPr>
          <w:fldChar w:fldCharType="separate"/>
        </w:r>
        <w:r w:rsidR="00A86E88">
          <w:rPr>
            <w:webHidden/>
          </w:rPr>
          <w:t>3</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14" w:history="1">
        <w:r w:rsidR="00246DE3" w:rsidRPr="00A16E37">
          <w:rPr>
            <w:rStyle w:val="Hyperlink"/>
          </w:rPr>
          <w:t>2.</w:t>
        </w:r>
        <w:r w:rsidR="00246DE3">
          <w:rPr>
            <w:rFonts w:asciiTheme="minorHAnsi" w:eastAsiaTheme="minorEastAsia" w:hAnsiTheme="minorHAnsi" w:cstheme="minorBidi"/>
            <w:sz w:val="22"/>
            <w:szCs w:val="22"/>
            <w:lang w:eastAsia="pt-BR"/>
          </w:rPr>
          <w:tab/>
        </w:r>
        <w:r w:rsidR="00246DE3" w:rsidRPr="00A16E37">
          <w:rPr>
            <w:rStyle w:val="Hyperlink"/>
          </w:rPr>
          <w:t>TERMINOLOGIAS E DEFINIÇÕES</w:t>
        </w:r>
        <w:r w:rsidR="00246DE3">
          <w:rPr>
            <w:webHidden/>
          </w:rPr>
          <w:tab/>
        </w:r>
        <w:r w:rsidR="00246DE3">
          <w:rPr>
            <w:webHidden/>
          </w:rPr>
          <w:fldChar w:fldCharType="begin"/>
        </w:r>
        <w:r w:rsidR="00246DE3">
          <w:rPr>
            <w:webHidden/>
          </w:rPr>
          <w:instrText xml:space="preserve"> PAGEREF _Toc20235014 \h </w:instrText>
        </w:r>
        <w:r w:rsidR="00246DE3">
          <w:rPr>
            <w:webHidden/>
          </w:rPr>
        </w:r>
        <w:r w:rsidR="00246DE3">
          <w:rPr>
            <w:webHidden/>
          </w:rPr>
          <w:fldChar w:fldCharType="separate"/>
        </w:r>
        <w:r w:rsidR="00A86E88">
          <w:rPr>
            <w:webHidden/>
          </w:rPr>
          <w:t>3</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15" w:history="1">
        <w:r w:rsidR="00246DE3" w:rsidRPr="00A16E37">
          <w:rPr>
            <w:rStyle w:val="Hyperlink"/>
          </w:rPr>
          <w:t>3.</w:t>
        </w:r>
        <w:r w:rsidR="00246DE3">
          <w:rPr>
            <w:rFonts w:asciiTheme="minorHAnsi" w:eastAsiaTheme="minorEastAsia" w:hAnsiTheme="minorHAnsi" w:cstheme="minorBidi"/>
            <w:sz w:val="22"/>
            <w:szCs w:val="22"/>
            <w:lang w:eastAsia="pt-BR"/>
          </w:rPr>
          <w:tab/>
        </w:r>
        <w:r w:rsidR="00246DE3" w:rsidRPr="00A16E37">
          <w:rPr>
            <w:rStyle w:val="Hyperlink"/>
          </w:rPr>
          <w:t>REGIME DE EXECUÇÃO, VALOR ESTIMADO E CRITÉRIO DE JULGAMENTO.</w:t>
        </w:r>
        <w:r w:rsidR="00246DE3">
          <w:rPr>
            <w:webHidden/>
          </w:rPr>
          <w:tab/>
        </w:r>
        <w:r w:rsidR="00246DE3">
          <w:rPr>
            <w:webHidden/>
          </w:rPr>
          <w:fldChar w:fldCharType="begin"/>
        </w:r>
        <w:r w:rsidR="00246DE3">
          <w:rPr>
            <w:webHidden/>
          </w:rPr>
          <w:instrText xml:space="preserve"> PAGEREF _Toc20235015 \h </w:instrText>
        </w:r>
        <w:r w:rsidR="00246DE3">
          <w:rPr>
            <w:webHidden/>
          </w:rPr>
        </w:r>
        <w:r w:rsidR="00246DE3">
          <w:rPr>
            <w:webHidden/>
          </w:rPr>
          <w:fldChar w:fldCharType="separate"/>
        </w:r>
        <w:r w:rsidR="00A86E88">
          <w:rPr>
            <w:webHidden/>
          </w:rPr>
          <w:t>4</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16" w:history="1">
        <w:r w:rsidR="00246DE3" w:rsidRPr="00A16E37">
          <w:rPr>
            <w:rStyle w:val="Hyperlink"/>
          </w:rPr>
          <w:t>4.</w:t>
        </w:r>
        <w:r w:rsidR="00246DE3">
          <w:rPr>
            <w:rFonts w:asciiTheme="minorHAnsi" w:eastAsiaTheme="minorEastAsia" w:hAnsiTheme="minorHAnsi" w:cstheme="minorBidi"/>
            <w:sz w:val="22"/>
            <w:szCs w:val="22"/>
            <w:lang w:eastAsia="pt-BR"/>
          </w:rPr>
          <w:tab/>
        </w:r>
        <w:r w:rsidR="00246DE3" w:rsidRPr="00A16E37">
          <w:rPr>
            <w:rStyle w:val="Hyperlink"/>
          </w:rPr>
          <w:t>LOCALIZAÇÃO DO OBJETO</w:t>
        </w:r>
        <w:r w:rsidR="00246DE3">
          <w:rPr>
            <w:webHidden/>
          </w:rPr>
          <w:tab/>
        </w:r>
        <w:r w:rsidR="00246DE3">
          <w:rPr>
            <w:webHidden/>
          </w:rPr>
          <w:fldChar w:fldCharType="begin"/>
        </w:r>
        <w:r w:rsidR="00246DE3">
          <w:rPr>
            <w:webHidden/>
          </w:rPr>
          <w:instrText xml:space="preserve"> PAGEREF _Toc20235016 \h </w:instrText>
        </w:r>
        <w:r w:rsidR="00246DE3">
          <w:rPr>
            <w:webHidden/>
          </w:rPr>
        </w:r>
        <w:r w:rsidR="00246DE3">
          <w:rPr>
            <w:webHidden/>
          </w:rPr>
          <w:fldChar w:fldCharType="separate"/>
        </w:r>
        <w:r w:rsidR="00A86E88">
          <w:rPr>
            <w:webHidden/>
          </w:rPr>
          <w:t>4</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17" w:history="1">
        <w:r w:rsidR="00246DE3" w:rsidRPr="00A16E37">
          <w:rPr>
            <w:rStyle w:val="Hyperlink"/>
          </w:rPr>
          <w:t>5.</w:t>
        </w:r>
        <w:r w:rsidR="00246DE3">
          <w:rPr>
            <w:rFonts w:asciiTheme="minorHAnsi" w:eastAsiaTheme="minorEastAsia" w:hAnsiTheme="minorHAnsi" w:cstheme="minorBidi"/>
            <w:sz w:val="22"/>
            <w:szCs w:val="22"/>
            <w:lang w:eastAsia="pt-BR"/>
          </w:rPr>
          <w:tab/>
        </w:r>
        <w:r w:rsidR="00246DE3" w:rsidRPr="00A16E37">
          <w:rPr>
            <w:rStyle w:val="Hyperlink"/>
          </w:rPr>
          <w:t>DESCRIÇÃO DOS SERVIÇOS</w:t>
        </w:r>
        <w:r w:rsidR="00246DE3">
          <w:rPr>
            <w:webHidden/>
          </w:rPr>
          <w:tab/>
        </w:r>
        <w:r w:rsidR="00246DE3">
          <w:rPr>
            <w:webHidden/>
          </w:rPr>
          <w:fldChar w:fldCharType="begin"/>
        </w:r>
        <w:r w:rsidR="00246DE3">
          <w:rPr>
            <w:webHidden/>
          </w:rPr>
          <w:instrText xml:space="preserve"> PAGEREF _Toc20235017 \h </w:instrText>
        </w:r>
        <w:r w:rsidR="00246DE3">
          <w:rPr>
            <w:webHidden/>
          </w:rPr>
        </w:r>
        <w:r w:rsidR="00246DE3">
          <w:rPr>
            <w:webHidden/>
          </w:rPr>
          <w:fldChar w:fldCharType="separate"/>
        </w:r>
        <w:r w:rsidR="00A86E88">
          <w:rPr>
            <w:webHidden/>
          </w:rPr>
          <w:t>4</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18" w:history="1">
        <w:r w:rsidR="00246DE3" w:rsidRPr="00A16E37">
          <w:rPr>
            <w:rStyle w:val="Hyperlink"/>
          </w:rPr>
          <w:t>6.</w:t>
        </w:r>
        <w:r w:rsidR="00246DE3">
          <w:rPr>
            <w:rFonts w:asciiTheme="minorHAnsi" w:eastAsiaTheme="minorEastAsia" w:hAnsiTheme="minorHAnsi" w:cstheme="minorBidi"/>
            <w:sz w:val="22"/>
            <w:szCs w:val="22"/>
            <w:lang w:eastAsia="pt-BR"/>
          </w:rPr>
          <w:tab/>
        </w:r>
        <w:r w:rsidR="00246DE3" w:rsidRPr="00A16E37">
          <w:rPr>
            <w:rStyle w:val="Hyperlink"/>
          </w:rPr>
          <w:t>CONDIÇÕES DE PARTICIPAÇÃO</w:t>
        </w:r>
        <w:r w:rsidR="00246DE3">
          <w:rPr>
            <w:webHidden/>
          </w:rPr>
          <w:tab/>
        </w:r>
        <w:r w:rsidR="00246DE3">
          <w:rPr>
            <w:webHidden/>
          </w:rPr>
          <w:fldChar w:fldCharType="begin"/>
        </w:r>
        <w:r w:rsidR="00246DE3">
          <w:rPr>
            <w:webHidden/>
          </w:rPr>
          <w:instrText xml:space="preserve"> PAGEREF _Toc20235018 \h </w:instrText>
        </w:r>
        <w:r w:rsidR="00246DE3">
          <w:rPr>
            <w:webHidden/>
          </w:rPr>
        </w:r>
        <w:r w:rsidR="00246DE3">
          <w:rPr>
            <w:webHidden/>
          </w:rPr>
          <w:fldChar w:fldCharType="separate"/>
        </w:r>
        <w:r w:rsidR="00A86E88">
          <w:rPr>
            <w:webHidden/>
          </w:rPr>
          <w:t>5</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19" w:history="1">
        <w:r w:rsidR="00246DE3" w:rsidRPr="00A16E37">
          <w:rPr>
            <w:rStyle w:val="Hyperlink"/>
          </w:rPr>
          <w:t>7.</w:t>
        </w:r>
        <w:r w:rsidR="00246DE3">
          <w:rPr>
            <w:rFonts w:asciiTheme="minorHAnsi" w:eastAsiaTheme="minorEastAsia" w:hAnsiTheme="minorHAnsi" w:cstheme="minorBidi"/>
            <w:sz w:val="22"/>
            <w:szCs w:val="22"/>
            <w:lang w:eastAsia="pt-BR"/>
          </w:rPr>
          <w:tab/>
        </w:r>
        <w:r w:rsidR="00246DE3" w:rsidRPr="00A16E37">
          <w:rPr>
            <w:rStyle w:val="Hyperlink"/>
          </w:rPr>
          <w:t>PROPOSTA</w:t>
        </w:r>
        <w:r w:rsidR="00246DE3">
          <w:rPr>
            <w:webHidden/>
          </w:rPr>
          <w:tab/>
        </w:r>
        <w:r w:rsidR="00246DE3">
          <w:rPr>
            <w:webHidden/>
          </w:rPr>
          <w:fldChar w:fldCharType="begin"/>
        </w:r>
        <w:r w:rsidR="00246DE3">
          <w:rPr>
            <w:webHidden/>
          </w:rPr>
          <w:instrText xml:space="preserve"> PAGEREF _Toc20235019 \h </w:instrText>
        </w:r>
        <w:r w:rsidR="00246DE3">
          <w:rPr>
            <w:webHidden/>
          </w:rPr>
        </w:r>
        <w:r w:rsidR="00246DE3">
          <w:rPr>
            <w:webHidden/>
          </w:rPr>
          <w:fldChar w:fldCharType="separate"/>
        </w:r>
        <w:r w:rsidR="00A86E88">
          <w:rPr>
            <w:webHidden/>
          </w:rPr>
          <w:t>6</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0" w:history="1">
        <w:r w:rsidR="00246DE3" w:rsidRPr="00A16E37">
          <w:rPr>
            <w:rStyle w:val="Hyperlink"/>
          </w:rPr>
          <w:t>8.</w:t>
        </w:r>
        <w:r w:rsidR="00246DE3">
          <w:rPr>
            <w:rFonts w:asciiTheme="minorHAnsi" w:eastAsiaTheme="minorEastAsia" w:hAnsiTheme="minorHAnsi" w:cstheme="minorBidi"/>
            <w:sz w:val="22"/>
            <w:szCs w:val="22"/>
            <w:lang w:eastAsia="pt-BR"/>
          </w:rPr>
          <w:tab/>
        </w:r>
        <w:r w:rsidR="00246DE3" w:rsidRPr="00A16E37">
          <w:rPr>
            <w:rStyle w:val="Hyperlink"/>
          </w:rPr>
          <w:t>DOCUMENTAÇÃO DE HABILITAÇÃO</w:t>
        </w:r>
        <w:r w:rsidR="00246DE3">
          <w:rPr>
            <w:webHidden/>
          </w:rPr>
          <w:tab/>
        </w:r>
        <w:r w:rsidR="00246DE3">
          <w:rPr>
            <w:webHidden/>
          </w:rPr>
          <w:fldChar w:fldCharType="begin"/>
        </w:r>
        <w:r w:rsidR="00246DE3">
          <w:rPr>
            <w:webHidden/>
          </w:rPr>
          <w:instrText xml:space="preserve"> PAGEREF _Toc20235020 \h </w:instrText>
        </w:r>
        <w:r w:rsidR="00246DE3">
          <w:rPr>
            <w:webHidden/>
          </w:rPr>
        </w:r>
        <w:r w:rsidR="00246DE3">
          <w:rPr>
            <w:webHidden/>
          </w:rPr>
          <w:fldChar w:fldCharType="separate"/>
        </w:r>
        <w:r w:rsidR="00A86E88">
          <w:rPr>
            <w:webHidden/>
          </w:rPr>
          <w:t>7</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1" w:history="1">
        <w:r w:rsidR="00246DE3" w:rsidRPr="00A16E37">
          <w:rPr>
            <w:rStyle w:val="Hyperlink"/>
          </w:rPr>
          <w:t>9.</w:t>
        </w:r>
        <w:r w:rsidR="00246DE3">
          <w:rPr>
            <w:rFonts w:asciiTheme="minorHAnsi" w:eastAsiaTheme="minorEastAsia" w:hAnsiTheme="minorHAnsi" w:cstheme="minorBidi"/>
            <w:sz w:val="22"/>
            <w:szCs w:val="22"/>
            <w:lang w:eastAsia="pt-BR"/>
          </w:rPr>
          <w:tab/>
        </w:r>
        <w:r w:rsidR="00246DE3" w:rsidRPr="00A16E37">
          <w:rPr>
            <w:rStyle w:val="Hyperlink"/>
          </w:rPr>
          <w:t>ORÇAMENTO DE REFERÊNCIA E DOTAÇÃO ORÇAMENTÁRIA</w:t>
        </w:r>
        <w:r w:rsidR="00246DE3">
          <w:rPr>
            <w:webHidden/>
          </w:rPr>
          <w:tab/>
        </w:r>
        <w:r w:rsidR="00246DE3">
          <w:rPr>
            <w:webHidden/>
          </w:rPr>
          <w:fldChar w:fldCharType="begin"/>
        </w:r>
        <w:r w:rsidR="00246DE3">
          <w:rPr>
            <w:webHidden/>
          </w:rPr>
          <w:instrText xml:space="preserve"> PAGEREF _Toc20235021 \h </w:instrText>
        </w:r>
        <w:r w:rsidR="00246DE3">
          <w:rPr>
            <w:webHidden/>
          </w:rPr>
        </w:r>
        <w:r w:rsidR="00246DE3">
          <w:rPr>
            <w:webHidden/>
          </w:rPr>
          <w:fldChar w:fldCharType="separate"/>
        </w:r>
        <w:r w:rsidR="00A86E88">
          <w:rPr>
            <w:webHidden/>
          </w:rPr>
          <w:t>8</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2" w:history="1">
        <w:r w:rsidR="00246DE3" w:rsidRPr="00A16E37">
          <w:rPr>
            <w:rStyle w:val="Hyperlink"/>
          </w:rPr>
          <w:t>10.</w:t>
        </w:r>
        <w:r w:rsidR="00246DE3">
          <w:rPr>
            <w:rFonts w:asciiTheme="minorHAnsi" w:eastAsiaTheme="minorEastAsia" w:hAnsiTheme="minorHAnsi" w:cstheme="minorBidi"/>
            <w:sz w:val="22"/>
            <w:szCs w:val="22"/>
            <w:lang w:eastAsia="pt-BR"/>
          </w:rPr>
          <w:tab/>
        </w:r>
        <w:r w:rsidR="00246DE3" w:rsidRPr="00A16E37">
          <w:rPr>
            <w:rStyle w:val="Hyperlink"/>
          </w:rPr>
          <w:t>PRAZO DE EXECUÇÃO E VIGÊNCIA</w:t>
        </w:r>
        <w:r w:rsidR="00246DE3">
          <w:rPr>
            <w:webHidden/>
          </w:rPr>
          <w:tab/>
        </w:r>
        <w:r w:rsidR="00246DE3">
          <w:rPr>
            <w:webHidden/>
          </w:rPr>
          <w:fldChar w:fldCharType="begin"/>
        </w:r>
        <w:r w:rsidR="00246DE3">
          <w:rPr>
            <w:webHidden/>
          </w:rPr>
          <w:instrText xml:space="preserve"> PAGEREF _Toc20235022 \h </w:instrText>
        </w:r>
        <w:r w:rsidR="00246DE3">
          <w:rPr>
            <w:webHidden/>
          </w:rPr>
        </w:r>
        <w:r w:rsidR="00246DE3">
          <w:rPr>
            <w:webHidden/>
          </w:rPr>
          <w:fldChar w:fldCharType="separate"/>
        </w:r>
        <w:r w:rsidR="00A86E88">
          <w:rPr>
            <w:webHidden/>
          </w:rPr>
          <w:t>8</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3" w:history="1">
        <w:r w:rsidR="00246DE3" w:rsidRPr="00A16E37">
          <w:rPr>
            <w:rStyle w:val="Hyperlink"/>
          </w:rPr>
          <w:t>11.</w:t>
        </w:r>
        <w:r w:rsidR="00246DE3">
          <w:rPr>
            <w:rFonts w:asciiTheme="minorHAnsi" w:eastAsiaTheme="minorEastAsia" w:hAnsiTheme="minorHAnsi" w:cstheme="minorBidi"/>
            <w:sz w:val="22"/>
            <w:szCs w:val="22"/>
            <w:lang w:eastAsia="pt-BR"/>
          </w:rPr>
          <w:tab/>
        </w:r>
        <w:r w:rsidR="00246DE3" w:rsidRPr="00A16E37">
          <w:rPr>
            <w:rStyle w:val="Hyperlink"/>
          </w:rPr>
          <w:t>FORMAS E CONDIÇÕES DE PAGAMENTO</w:t>
        </w:r>
        <w:r w:rsidR="00246DE3">
          <w:rPr>
            <w:webHidden/>
          </w:rPr>
          <w:tab/>
        </w:r>
        <w:r w:rsidR="00246DE3">
          <w:rPr>
            <w:webHidden/>
          </w:rPr>
          <w:fldChar w:fldCharType="begin"/>
        </w:r>
        <w:r w:rsidR="00246DE3">
          <w:rPr>
            <w:webHidden/>
          </w:rPr>
          <w:instrText xml:space="preserve"> PAGEREF _Toc20235023 \h </w:instrText>
        </w:r>
        <w:r w:rsidR="00246DE3">
          <w:rPr>
            <w:webHidden/>
          </w:rPr>
        </w:r>
        <w:r w:rsidR="00246DE3">
          <w:rPr>
            <w:webHidden/>
          </w:rPr>
          <w:fldChar w:fldCharType="separate"/>
        </w:r>
        <w:r w:rsidR="00A86E88">
          <w:rPr>
            <w:webHidden/>
          </w:rPr>
          <w:t>9</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4" w:history="1">
        <w:r w:rsidR="00246DE3" w:rsidRPr="00A16E37">
          <w:rPr>
            <w:rStyle w:val="Hyperlink"/>
          </w:rPr>
          <w:t>12.</w:t>
        </w:r>
        <w:r w:rsidR="00246DE3">
          <w:rPr>
            <w:rFonts w:asciiTheme="minorHAnsi" w:eastAsiaTheme="minorEastAsia" w:hAnsiTheme="minorHAnsi" w:cstheme="minorBidi"/>
            <w:sz w:val="22"/>
            <w:szCs w:val="22"/>
            <w:lang w:eastAsia="pt-BR"/>
          </w:rPr>
          <w:tab/>
        </w:r>
        <w:r w:rsidR="00246DE3" w:rsidRPr="00A16E37">
          <w:rPr>
            <w:rStyle w:val="Hyperlink"/>
          </w:rPr>
          <w:t>REAJUSTAMENTO DOS PREÇOS</w:t>
        </w:r>
        <w:r w:rsidR="00246DE3">
          <w:rPr>
            <w:webHidden/>
          </w:rPr>
          <w:tab/>
        </w:r>
        <w:r w:rsidR="00246DE3">
          <w:rPr>
            <w:webHidden/>
          </w:rPr>
          <w:fldChar w:fldCharType="begin"/>
        </w:r>
        <w:r w:rsidR="00246DE3">
          <w:rPr>
            <w:webHidden/>
          </w:rPr>
          <w:instrText xml:space="preserve"> PAGEREF _Toc20235024 \h </w:instrText>
        </w:r>
        <w:r w:rsidR="00246DE3">
          <w:rPr>
            <w:webHidden/>
          </w:rPr>
        </w:r>
        <w:r w:rsidR="00246DE3">
          <w:rPr>
            <w:webHidden/>
          </w:rPr>
          <w:fldChar w:fldCharType="separate"/>
        </w:r>
        <w:r w:rsidR="00A86E88">
          <w:rPr>
            <w:webHidden/>
          </w:rPr>
          <w:t>9</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5" w:history="1">
        <w:r w:rsidR="00246DE3" w:rsidRPr="00A16E37">
          <w:rPr>
            <w:rStyle w:val="Hyperlink"/>
          </w:rPr>
          <w:t>13.</w:t>
        </w:r>
        <w:r w:rsidR="00246DE3">
          <w:rPr>
            <w:rFonts w:asciiTheme="minorHAnsi" w:eastAsiaTheme="minorEastAsia" w:hAnsiTheme="minorHAnsi" w:cstheme="minorBidi"/>
            <w:sz w:val="22"/>
            <w:szCs w:val="22"/>
            <w:lang w:eastAsia="pt-BR"/>
          </w:rPr>
          <w:tab/>
        </w:r>
        <w:r w:rsidR="00246DE3" w:rsidRPr="00A16E37">
          <w:rPr>
            <w:rStyle w:val="Hyperlink"/>
          </w:rPr>
          <w:t>ADMINISTRAÇÃO DO CONTRATO</w:t>
        </w:r>
        <w:r w:rsidR="00246DE3">
          <w:rPr>
            <w:webHidden/>
          </w:rPr>
          <w:tab/>
        </w:r>
        <w:r w:rsidR="00246DE3">
          <w:rPr>
            <w:webHidden/>
          </w:rPr>
          <w:fldChar w:fldCharType="begin"/>
        </w:r>
        <w:r w:rsidR="00246DE3">
          <w:rPr>
            <w:webHidden/>
          </w:rPr>
          <w:instrText xml:space="preserve"> PAGEREF _Toc20235025 \h </w:instrText>
        </w:r>
        <w:r w:rsidR="00246DE3">
          <w:rPr>
            <w:webHidden/>
          </w:rPr>
        </w:r>
        <w:r w:rsidR="00246DE3">
          <w:rPr>
            <w:webHidden/>
          </w:rPr>
          <w:fldChar w:fldCharType="separate"/>
        </w:r>
        <w:r w:rsidR="00A86E88">
          <w:rPr>
            <w:webHidden/>
          </w:rPr>
          <w:t>10</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6" w:history="1">
        <w:r w:rsidR="00246DE3" w:rsidRPr="00A16E37">
          <w:rPr>
            <w:rStyle w:val="Hyperlink"/>
          </w:rPr>
          <w:t>14.</w:t>
        </w:r>
        <w:r w:rsidR="00246DE3">
          <w:rPr>
            <w:rFonts w:asciiTheme="minorHAnsi" w:eastAsiaTheme="minorEastAsia" w:hAnsiTheme="minorHAnsi" w:cstheme="minorBidi"/>
            <w:sz w:val="22"/>
            <w:szCs w:val="22"/>
            <w:lang w:eastAsia="pt-BR"/>
          </w:rPr>
          <w:tab/>
        </w:r>
        <w:r w:rsidR="00246DE3" w:rsidRPr="00A16E37">
          <w:rPr>
            <w:rStyle w:val="Hyperlink"/>
          </w:rPr>
          <w:t>ELABORAÇÃO DE RELATÓRIOS</w:t>
        </w:r>
        <w:r w:rsidR="00246DE3">
          <w:rPr>
            <w:webHidden/>
          </w:rPr>
          <w:tab/>
        </w:r>
        <w:r w:rsidR="00246DE3">
          <w:rPr>
            <w:webHidden/>
          </w:rPr>
          <w:fldChar w:fldCharType="begin"/>
        </w:r>
        <w:r w:rsidR="00246DE3">
          <w:rPr>
            <w:webHidden/>
          </w:rPr>
          <w:instrText xml:space="preserve"> PAGEREF _Toc20235026 \h </w:instrText>
        </w:r>
        <w:r w:rsidR="00246DE3">
          <w:rPr>
            <w:webHidden/>
          </w:rPr>
        </w:r>
        <w:r w:rsidR="00246DE3">
          <w:rPr>
            <w:webHidden/>
          </w:rPr>
          <w:fldChar w:fldCharType="separate"/>
        </w:r>
        <w:r w:rsidR="00A86E88">
          <w:rPr>
            <w:webHidden/>
          </w:rPr>
          <w:t>11</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7" w:history="1">
        <w:r w:rsidR="00246DE3" w:rsidRPr="00A16E37">
          <w:rPr>
            <w:rStyle w:val="Hyperlink"/>
          </w:rPr>
          <w:t>15.</w:t>
        </w:r>
        <w:r w:rsidR="00246DE3">
          <w:rPr>
            <w:rFonts w:asciiTheme="minorHAnsi" w:eastAsiaTheme="minorEastAsia" w:hAnsiTheme="minorHAnsi" w:cstheme="minorBidi"/>
            <w:sz w:val="22"/>
            <w:szCs w:val="22"/>
            <w:lang w:eastAsia="pt-BR"/>
          </w:rPr>
          <w:tab/>
        </w:r>
        <w:r w:rsidR="00246DE3" w:rsidRPr="00A16E37">
          <w:rPr>
            <w:rStyle w:val="Hyperlink"/>
          </w:rPr>
          <w:t>APRESENTAÇÃO DOS TRABALHOS</w:t>
        </w:r>
        <w:r w:rsidR="00246DE3">
          <w:rPr>
            <w:webHidden/>
          </w:rPr>
          <w:tab/>
        </w:r>
        <w:r w:rsidR="00246DE3">
          <w:rPr>
            <w:webHidden/>
          </w:rPr>
          <w:fldChar w:fldCharType="begin"/>
        </w:r>
        <w:r w:rsidR="00246DE3">
          <w:rPr>
            <w:webHidden/>
          </w:rPr>
          <w:instrText xml:space="preserve"> PAGEREF _Toc20235027 \h </w:instrText>
        </w:r>
        <w:r w:rsidR="00246DE3">
          <w:rPr>
            <w:webHidden/>
          </w:rPr>
        </w:r>
        <w:r w:rsidR="00246DE3">
          <w:rPr>
            <w:webHidden/>
          </w:rPr>
          <w:fldChar w:fldCharType="separate"/>
        </w:r>
        <w:r w:rsidR="00A86E88">
          <w:rPr>
            <w:webHidden/>
          </w:rPr>
          <w:t>11</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8" w:history="1">
        <w:r w:rsidR="00246DE3" w:rsidRPr="00A16E37">
          <w:rPr>
            <w:rStyle w:val="Hyperlink"/>
          </w:rPr>
          <w:t>16.</w:t>
        </w:r>
        <w:r w:rsidR="00246DE3">
          <w:rPr>
            <w:rFonts w:asciiTheme="minorHAnsi" w:eastAsiaTheme="minorEastAsia" w:hAnsiTheme="minorHAnsi" w:cstheme="minorBidi"/>
            <w:sz w:val="22"/>
            <w:szCs w:val="22"/>
            <w:lang w:eastAsia="pt-BR"/>
          </w:rPr>
          <w:tab/>
        </w:r>
        <w:r w:rsidR="00246DE3" w:rsidRPr="00A16E37">
          <w:rPr>
            <w:rStyle w:val="Hyperlink"/>
          </w:rPr>
          <w:t>FISCALIZAÇÃO</w:t>
        </w:r>
        <w:r w:rsidR="00246DE3">
          <w:rPr>
            <w:webHidden/>
          </w:rPr>
          <w:tab/>
        </w:r>
        <w:r w:rsidR="00246DE3">
          <w:rPr>
            <w:webHidden/>
          </w:rPr>
          <w:fldChar w:fldCharType="begin"/>
        </w:r>
        <w:r w:rsidR="00246DE3">
          <w:rPr>
            <w:webHidden/>
          </w:rPr>
          <w:instrText xml:space="preserve"> PAGEREF _Toc20235028 \h </w:instrText>
        </w:r>
        <w:r w:rsidR="00246DE3">
          <w:rPr>
            <w:webHidden/>
          </w:rPr>
        </w:r>
        <w:r w:rsidR="00246DE3">
          <w:rPr>
            <w:webHidden/>
          </w:rPr>
          <w:fldChar w:fldCharType="separate"/>
        </w:r>
        <w:r w:rsidR="00A86E88">
          <w:rPr>
            <w:webHidden/>
          </w:rPr>
          <w:t>11</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29" w:history="1">
        <w:r w:rsidR="00246DE3" w:rsidRPr="00A16E37">
          <w:rPr>
            <w:rStyle w:val="Hyperlink"/>
          </w:rPr>
          <w:t>17.</w:t>
        </w:r>
        <w:r w:rsidR="00246DE3">
          <w:rPr>
            <w:rFonts w:asciiTheme="minorHAnsi" w:eastAsiaTheme="minorEastAsia" w:hAnsiTheme="minorHAnsi" w:cstheme="minorBidi"/>
            <w:sz w:val="22"/>
            <w:szCs w:val="22"/>
            <w:lang w:eastAsia="pt-BR"/>
          </w:rPr>
          <w:tab/>
        </w:r>
        <w:r w:rsidR="00246DE3" w:rsidRPr="00A16E37">
          <w:rPr>
            <w:rStyle w:val="Hyperlink"/>
          </w:rPr>
          <w:t>RECEBIMENTO DEFINITIVO DOS SERVIÇOS</w:t>
        </w:r>
        <w:r w:rsidR="00246DE3">
          <w:rPr>
            <w:webHidden/>
          </w:rPr>
          <w:tab/>
        </w:r>
        <w:r w:rsidR="00246DE3">
          <w:rPr>
            <w:webHidden/>
          </w:rPr>
          <w:fldChar w:fldCharType="begin"/>
        </w:r>
        <w:r w:rsidR="00246DE3">
          <w:rPr>
            <w:webHidden/>
          </w:rPr>
          <w:instrText xml:space="preserve"> PAGEREF _Toc20235029 \h </w:instrText>
        </w:r>
        <w:r w:rsidR="00246DE3">
          <w:rPr>
            <w:webHidden/>
          </w:rPr>
        </w:r>
        <w:r w:rsidR="00246DE3">
          <w:rPr>
            <w:webHidden/>
          </w:rPr>
          <w:fldChar w:fldCharType="separate"/>
        </w:r>
        <w:r w:rsidR="00A86E88">
          <w:rPr>
            <w:webHidden/>
          </w:rPr>
          <w:t>13</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30" w:history="1">
        <w:r w:rsidR="00246DE3" w:rsidRPr="00A16E37">
          <w:rPr>
            <w:rStyle w:val="Hyperlink"/>
          </w:rPr>
          <w:t>18.</w:t>
        </w:r>
        <w:r w:rsidR="00246DE3">
          <w:rPr>
            <w:rFonts w:asciiTheme="minorHAnsi" w:eastAsiaTheme="minorEastAsia" w:hAnsiTheme="minorHAnsi" w:cstheme="minorBidi"/>
            <w:sz w:val="22"/>
            <w:szCs w:val="22"/>
            <w:lang w:eastAsia="pt-BR"/>
          </w:rPr>
          <w:tab/>
        </w:r>
        <w:r w:rsidR="00246DE3" w:rsidRPr="00A16E37">
          <w:rPr>
            <w:rStyle w:val="Hyperlink"/>
          </w:rPr>
          <w:t>SEGURANÇA E MEDICINA DO TRABALHO</w:t>
        </w:r>
        <w:r w:rsidR="00246DE3">
          <w:rPr>
            <w:webHidden/>
          </w:rPr>
          <w:tab/>
        </w:r>
        <w:r w:rsidR="00246DE3">
          <w:rPr>
            <w:webHidden/>
          </w:rPr>
          <w:fldChar w:fldCharType="begin"/>
        </w:r>
        <w:r w:rsidR="00246DE3">
          <w:rPr>
            <w:webHidden/>
          </w:rPr>
          <w:instrText xml:space="preserve"> PAGEREF _Toc20235030 \h </w:instrText>
        </w:r>
        <w:r w:rsidR="00246DE3">
          <w:rPr>
            <w:webHidden/>
          </w:rPr>
        </w:r>
        <w:r w:rsidR="00246DE3">
          <w:rPr>
            <w:webHidden/>
          </w:rPr>
          <w:fldChar w:fldCharType="separate"/>
        </w:r>
        <w:r w:rsidR="00A86E88">
          <w:rPr>
            <w:webHidden/>
          </w:rPr>
          <w:t>14</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31" w:history="1">
        <w:r w:rsidR="00246DE3" w:rsidRPr="00A16E37">
          <w:rPr>
            <w:rStyle w:val="Hyperlink"/>
          </w:rPr>
          <w:t>19.</w:t>
        </w:r>
        <w:r w:rsidR="00246DE3">
          <w:rPr>
            <w:rFonts w:asciiTheme="minorHAnsi" w:eastAsiaTheme="minorEastAsia" w:hAnsiTheme="minorHAnsi" w:cstheme="minorBidi"/>
            <w:sz w:val="22"/>
            <w:szCs w:val="22"/>
            <w:lang w:eastAsia="pt-BR"/>
          </w:rPr>
          <w:tab/>
        </w:r>
        <w:r w:rsidR="00246DE3" w:rsidRPr="00A16E37">
          <w:rPr>
            <w:rStyle w:val="Hyperlink"/>
          </w:rPr>
          <w:t>CRITÉRIOS DE SUSTENTABILIDADE AMBIENTAL</w:t>
        </w:r>
        <w:r w:rsidR="00246DE3">
          <w:rPr>
            <w:webHidden/>
          </w:rPr>
          <w:tab/>
        </w:r>
        <w:r w:rsidR="00246DE3">
          <w:rPr>
            <w:webHidden/>
          </w:rPr>
          <w:fldChar w:fldCharType="begin"/>
        </w:r>
        <w:r w:rsidR="00246DE3">
          <w:rPr>
            <w:webHidden/>
          </w:rPr>
          <w:instrText xml:space="preserve"> PAGEREF _Toc20235031 \h </w:instrText>
        </w:r>
        <w:r w:rsidR="00246DE3">
          <w:rPr>
            <w:webHidden/>
          </w:rPr>
        </w:r>
        <w:r w:rsidR="00246DE3">
          <w:rPr>
            <w:webHidden/>
          </w:rPr>
          <w:fldChar w:fldCharType="separate"/>
        </w:r>
        <w:r w:rsidR="00A86E88">
          <w:rPr>
            <w:webHidden/>
          </w:rPr>
          <w:t>14</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32" w:history="1">
        <w:r w:rsidR="00246DE3" w:rsidRPr="00A16E37">
          <w:rPr>
            <w:rStyle w:val="Hyperlink"/>
          </w:rPr>
          <w:t>20.</w:t>
        </w:r>
        <w:r w:rsidR="00246DE3">
          <w:rPr>
            <w:rFonts w:asciiTheme="minorHAnsi" w:eastAsiaTheme="minorEastAsia" w:hAnsiTheme="minorHAnsi" w:cstheme="minorBidi"/>
            <w:sz w:val="22"/>
            <w:szCs w:val="22"/>
            <w:lang w:eastAsia="pt-BR"/>
          </w:rPr>
          <w:tab/>
        </w:r>
        <w:r w:rsidR="00246DE3" w:rsidRPr="00A16E37">
          <w:rPr>
            <w:rStyle w:val="Hyperlink"/>
          </w:rPr>
          <w:t>OBRIGAÇÕES DA EMPRESA CONTRATADA</w:t>
        </w:r>
        <w:r w:rsidR="00246DE3">
          <w:rPr>
            <w:webHidden/>
          </w:rPr>
          <w:tab/>
        </w:r>
        <w:r w:rsidR="00246DE3">
          <w:rPr>
            <w:webHidden/>
          </w:rPr>
          <w:fldChar w:fldCharType="begin"/>
        </w:r>
        <w:r w:rsidR="00246DE3">
          <w:rPr>
            <w:webHidden/>
          </w:rPr>
          <w:instrText xml:space="preserve"> PAGEREF _Toc20235032 \h </w:instrText>
        </w:r>
        <w:r w:rsidR="00246DE3">
          <w:rPr>
            <w:webHidden/>
          </w:rPr>
        </w:r>
        <w:r w:rsidR="00246DE3">
          <w:rPr>
            <w:webHidden/>
          </w:rPr>
          <w:fldChar w:fldCharType="separate"/>
        </w:r>
        <w:r w:rsidR="00A86E88">
          <w:rPr>
            <w:webHidden/>
          </w:rPr>
          <w:t>15</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33" w:history="1">
        <w:r w:rsidR="00246DE3" w:rsidRPr="00A16E37">
          <w:rPr>
            <w:rStyle w:val="Hyperlink"/>
          </w:rPr>
          <w:t>21.</w:t>
        </w:r>
        <w:r w:rsidR="00246DE3">
          <w:rPr>
            <w:rFonts w:asciiTheme="minorHAnsi" w:eastAsiaTheme="minorEastAsia" w:hAnsiTheme="minorHAnsi" w:cstheme="minorBidi"/>
            <w:sz w:val="22"/>
            <w:szCs w:val="22"/>
            <w:lang w:eastAsia="pt-BR"/>
          </w:rPr>
          <w:tab/>
        </w:r>
        <w:r w:rsidR="00246DE3" w:rsidRPr="00A16E37">
          <w:rPr>
            <w:rStyle w:val="Hyperlink"/>
          </w:rPr>
          <w:t>OBRIGAÇÕES DA CODEVASF</w:t>
        </w:r>
        <w:r w:rsidR="00246DE3">
          <w:rPr>
            <w:webHidden/>
          </w:rPr>
          <w:tab/>
        </w:r>
        <w:r w:rsidR="00246DE3">
          <w:rPr>
            <w:webHidden/>
          </w:rPr>
          <w:fldChar w:fldCharType="begin"/>
        </w:r>
        <w:r w:rsidR="00246DE3">
          <w:rPr>
            <w:webHidden/>
          </w:rPr>
          <w:instrText xml:space="preserve"> PAGEREF _Toc20235033 \h </w:instrText>
        </w:r>
        <w:r w:rsidR="00246DE3">
          <w:rPr>
            <w:webHidden/>
          </w:rPr>
        </w:r>
        <w:r w:rsidR="00246DE3">
          <w:rPr>
            <w:webHidden/>
          </w:rPr>
          <w:fldChar w:fldCharType="separate"/>
        </w:r>
        <w:r w:rsidR="00A86E88">
          <w:rPr>
            <w:webHidden/>
          </w:rPr>
          <w:t>17</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34" w:history="1">
        <w:r w:rsidR="00246DE3" w:rsidRPr="00A16E37">
          <w:rPr>
            <w:rStyle w:val="Hyperlink"/>
          </w:rPr>
          <w:t>22.</w:t>
        </w:r>
        <w:r w:rsidR="00246DE3">
          <w:rPr>
            <w:rFonts w:asciiTheme="minorHAnsi" w:eastAsiaTheme="minorEastAsia" w:hAnsiTheme="minorHAnsi" w:cstheme="minorBidi"/>
            <w:sz w:val="22"/>
            <w:szCs w:val="22"/>
            <w:lang w:eastAsia="pt-BR"/>
          </w:rPr>
          <w:tab/>
        </w:r>
        <w:r w:rsidR="00246DE3" w:rsidRPr="00A16E37">
          <w:rPr>
            <w:rStyle w:val="Hyperlink"/>
          </w:rPr>
          <w:t>CONDIÇÕES GERAIS</w:t>
        </w:r>
        <w:r w:rsidR="00246DE3">
          <w:rPr>
            <w:webHidden/>
          </w:rPr>
          <w:tab/>
        </w:r>
        <w:r w:rsidR="00246DE3">
          <w:rPr>
            <w:webHidden/>
          </w:rPr>
          <w:fldChar w:fldCharType="begin"/>
        </w:r>
        <w:r w:rsidR="00246DE3">
          <w:rPr>
            <w:webHidden/>
          </w:rPr>
          <w:instrText xml:space="preserve"> PAGEREF _Toc20235034 \h </w:instrText>
        </w:r>
        <w:r w:rsidR="00246DE3">
          <w:rPr>
            <w:webHidden/>
          </w:rPr>
        </w:r>
        <w:r w:rsidR="00246DE3">
          <w:rPr>
            <w:webHidden/>
          </w:rPr>
          <w:fldChar w:fldCharType="separate"/>
        </w:r>
        <w:r w:rsidR="00A86E88">
          <w:rPr>
            <w:webHidden/>
          </w:rPr>
          <w:t>17</w:t>
        </w:r>
        <w:r w:rsidR="00246DE3">
          <w:rPr>
            <w:webHidden/>
          </w:rPr>
          <w:fldChar w:fldCharType="end"/>
        </w:r>
      </w:hyperlink>
    </w:p>
    <w:p w:rsidR="00246DE3" w:rsidRDefault="002262F2">
      <w:pPr>
        <w:pStyle w:val="Sumrio1"/>
        <w:rPr>
          <w:rFonts w:asciiTheme="minorHAnsi" w:eastAsiaTheme="minorEastAsia" w:hAnsiTheme="minorHAnsi" w:cstheme="minorBidi"/>
          <w:sz w:val="22"/>
          <w:szCs w:val="22"/>
          <w:lang w:eastAsia="pt-BR"/>
        </w:rPr>
      </w:pPr>
      <w:hyperlink w:anchor="_Toc20235035" w:history="1">
        <w:r w:rsidR="00246DE3" w:rsidRPr="00A16E37">
          <w:rPr>
            <w:rStyle w:val="Hyperlink"/>
          </w:rPr>
          <w:t>23.</w:t>
        </w:r>
        <w:r w:rsidR="00246DE3">
          <w:rPr>
            <w:rFonts w:asciiTheme="minorHAnsi" w:eastAsiaTheme="minorEastAsia" w:hAnsiTheme="minorHAnsi" w:cstheme="minorBidi"/>
            <w:sz w:val="22"/>
            <w:szCs w:val="22"/>
            <w:lang w:eastAsia="pt-BR"/>
          </w:rPr>
          <w:tab/>
        </w:r>
        <w:r w:rsidR="00246DE3" w:rsidRPr="00A16E37">
          <w:rPr>
            <w:rStyle w:val="Hyperlink"/>
          </w:rPr>
          <w:t>ANEXOS</w:t>
        </w:r>
        <w:r w:rsidR="00246DE3">
          <w:rPr>
            <w:webHidden/>
          </w:rPr>
          <w:tab/>
        </w:r>
        <w:r w:rsidR="00246DE3">
          <w:rPr>
            <w:webHidden/>
          </w:rPr>
          <w:fldChar w:fldCharType="begin"/>
        </w:r>
        <w:r w:rsidR="00246DE3">
          <w:rPr>
            <w:webHidden/>
          </w:rPr>
          <w:instrText xml:space="preserve"> PAGEREF _Toc20235035 \h </w:instrText>
        </w:r>
        <w:r w:rsidR="00246DE3">
          <w:rPr>
            <w:webHidden/>
          </w:rPr>
        </w:r>
        <w:r w:rsidR="00246DE3">
          <w:rPr>
            <w:webHidden/>
          </w:rPr>
          <w:fldChar w:fldCharType="separate"/>
        </w:r>
        <w:r w:rsidR="00A86E88">
          <w:rPr>
            <w:webHidden/>
          </w:rPr>
          <w:t>17</w:t>
        </w:r>
        <w:r w:rsidR="00246DE3">
          <w:rPr>
            <w:webHidden/>
          </w:rPr>
          <w:fldChar w:fldCharType="end"/>
        </w:r>
      </w:hyperlink>
    </w:p>
    <w:p w:rsidR="003A07E9" w:rsidRPr="00D04717" w:rsidRDefault="001D3599" w:rsidP="00574244">
      <w:pPr>
        <w:rPr>
          <w:szCs w:val="20"/>
        </w:rPr>
      </w:pPr>
      <w:r w:rsidRPr="00D04717">
        <w:rPr>
          <w:szCs w:val="20"/>
        </w:rPr>
        <w:fldChar w:fldCharType="end"/>
      </w:r>
    </w:p>
    <w:p w:rsidR="00316B2A" w:rsidRPr="00D04717" w:rsidRDefault="00316B2A" w:rsidP="00574244">
      <w:pPr>
        <w:rPr>
          <w:szCs w:val="20"/>
        </w:rPr>
      </w:pPr>
      <w:r w:rsidRPr="00D04717">
        <w:rPr>
          <w:szCs w:val="20"/>
        </w:rPr>
        <w:br w:type="page"/>
      </w:r>
    </w:p>
    <w:p w:rsidR="00B236F1" w:rsidRDefault="007370D9" w:rsidP="00B236F1">
      <w:pPr>
        <w:jc w:val="center"/>
        <w:rPr>
          <w:b/>
          <w:szCs w:val="20"/>
        </w:rPr>
      </w:pPr>
      <w:r w:rsidRPr="00D04717">
        <w:rPr>
          <w:b/>
          <w:szCs w:val="20"/>
        </w:rPr>
        <w:lastRenderedPageBreak/>
        <w:t>TERMO</w:t>
      </w:r>
      <w:r w:rsidR="00B236F1" w:rsidRPr="00D04717">
        <w:rPr>
          <w:b/>
          <w:szCs w:val="20"/>
        </w:rPr>
        <w:t xml:space="preserve"> DE REFERÊNCIA</w:t>
      </w:r>
    </w:p>
    <w:p w:rsidR="006739AA" w:rsidRDefault="006739AA" w:rsidP="00B236F1">
      <w:pPr>
        <w:jc w:val="center"/>
        <w:rPr>
          <w:b/>
          <w:szCs w:val="20"/>
        </w:rPr>
      </w:pPr>
    </w:p>
    <w:p w:rsidR="006739AA" w:rsidRPr="00D04717" w:rsidRDefault="006739AA" w:rsidP="00B236F1">
      <w:pPr>
        <w:jc w:val="center"/>
        <w:rPr>
          <w:b/>
          <w:szCs w:val="20"/>
        </w:rPr>
      </w:pPr>
    </w:p>
    <w:p w:rsidR="00B236F1" w:rsidRPr="00D04717" w:rsidRDefault="00B236F1" w:rsidP="00B236F1">
      <w:pPr>
        <w:rPr>
          <w:szCs w:val="20"/>
        </w:rPr>
      </w:pPr>
    </w:p>
    <w:p w:rsidR="006739AA" w:rsidRPr="006739AA" w:rsidRDefault="00F225A9" w:rsidP="006739AA">
      <w:pPr>
        <w:pStyle w:val="Ttulo1"/>
      </w:pPr>
      <w:bookmarkStart w:id="1" w:name="_Toc20235013"/>
      <w:bookmarkStart w:id="2" w:name="_Ref400449093"/>
      <w:r w:rsidRPr="009C1617">
        <w:t>OBJETO DA CONTRATAÇÃO</w:t>
      </w:r>
      <w:bookmarkEnd w:id="1"/>
    </w:p>
    <w:p w:rsidR="00F225A9" w:rsidRPr="009C1617" w:rsidRDefault="00F225A9" w:rsidP="00F225A9">
      <w:pPr>
        <w:rPr>
          <w:szCs w:val="20"/>
        </w:rPr>
      </w:pPr>
    </w:p>
    <w:p w:rsidR="00227F33" w:rsidRDefault="00571649" w:rsidP="00E32D9C">
      <w:pPr>
        <w:rPr>
          <w:bCs/>
          <w:strike/>
          <w:szCs w:val="20"/>
        </w:rPr>
      </w:pPr>
      <w:r w:rsidRPr="009C1617">
        <w:rPr>
          <w:bCs/>
          <w:szCs w:val="20"/>
        </w:rPr>
        <w:t>Contratação dos serviços de apoio à fiscalização</w:t>
      </w:r>
      <w:r w:rsidR="003A26C6" w:rsidRPr="009C1617">
        <w:rPr>
          <w:bCs/>
          <w:szCs w:val="20"/>
        </w:rPr>
        <w:t xml:space="preserve"> </w:t>
      </w:r>
      <w:bookmarkStart w:id="3" w:name="_Hlk14781442"/>
      <w:r w:rsidR="003A26C6" w:rsidRPr="009C1617">
        <w:rPr>
          <w:bCs/>
          <w:szCs w:val="20"/>
        </w:rPr>
        <w:t>para acompanhamento de atividades</w:t>
      </w:r>
      <w:r w:rsidR="00027B67" w:rsidRPr="009C1617">
        <w:rPr>
          <w:bCs/>
          <w:szCs w:val="20"/>
        </w:rPr>
        <w:t xml:space="preserve"> relacionadas à inclusão produtiva </w:t>
      </w:r>
      <w:r w:rsidR="00F02D13" w:rsidRPr="009C1617">
        <w:rPr>
          <w:bCs/>
          <w:szCs w:val="20"/>
        </w:rPr>
        <w:t xml:space="preserve">e estruturação de municípios </w:t>
      </w:r>
      <w:r w:rsidR="00027B67" w:rsidRPr="009C1617">
        <w:rPr>
          <w:bCs/>
          <w:szCs w:val="20"/>
        </w:rPr>
        <w:t>no Estado de Sergipe, área de atuação da 4ª Superintendência Regional da Codevasf</w:t>
      </w:r>
      <w:bookmarkEnd w:id="3"/>
      <w:r w:rsidR="00E32D9C" w:rsidRPr="009C1617">
        <w:rPr>
          <w:bCs/>
          <w:strike/>
          <w:szCs w:val="20"/>
        </w:rPr>
        <w:t>.</w:t>
      </w:r>
    </w:p>
    <w:p w:rsidR="006739AA" w:rsidRPr="009C1617" w:rsidRDefault="006739AA" w:rsidP="00E32D9C">
      <w:pPr>
        <w:rPr>
          <w:strike/>
        </w:rPr>
      </w:pPr>
    </w:p>
    <w:p w:rsidR="00F225A9" w:rsidRPr="009C1617" w:rsidRDefault="00F225A9" w:rsidP="00F225A9">
      <w:pPr>
        <w:rPr>
          <w:szCs w:val="20"/>
        </w:rPr>
      </w:pPr>
    </w:p>
    <w:p w:rsidR="00A34AF6" w:rsidRPr="009C1617" w:rsidRDefault="00A34AF6" w:rsidP="007A18DB">
      <w:pPr>
        <w:pStyle w:val="Ttulo1"/>
      </w:pPr>
      <w:bookmarkStart w:id="4" w:name="_Toc401910394"/>
      <w:bookmarkStart w:id="5" w:name="_Toc20235014"/>
      <w:bookmarkStart w:id="6" w:name="_Toc401910395"/>
      <w:bookmarkEnd w:id="2"/>
      <w:r w:rsidRPr="009C1617">
        <w:t>TERMINOLOGIAS E DEFINIÇÕES</w:t>
      </w:r>
      <w:bookmarkEnd w:id="4"/>
      <w:bookmarkEnd w:id="5"/>
    </w:p>
    <w:p w:rsidR="00E32D9C" w:rsidRPr="009C1617" w:rsidRDefault="00E32D9C" w:rsidP="00A34AF6">
      <w:pPr>
        <w:rPr>
          <w:strike/>
          <w:szCs w:val="20"/>
        </w:rPr>
      </w:pPr>
    </w:p>
    <w:p w:rsidR="00A34AF6" w:rsidRPr="009C1617" w:rsidRDefault="007370D9" w:rsidP="00A34AF6">
      <w:pPr>
        <w:rPr>
          <w:szCs w:val="20"/>
        </w:rPr>
      </w:pPr>
      <w:r w:rsidRPr="009C1617">
        <w:rPr>
          <w:szCs w:val="20"/>
        </w:rPr>
        <w:t>Neste Termo</w:t>
      </w:r>
      <w:r w:rsidR="00A34AF6" w:rsidRPr="009C1617">
        <w:rPr>
          <w:szCs w:val="20"/>
        </w:rPr>
        <w:t xml:space="preserve"> de Referência (TR) ou em quaisquer outros documentos relacionados com os serviços acima solicitados, os termos ou expressões têm o seguinte significado e/ou interpretação:</w:t>
      </w:r>
    </w:p>
    <w:p w:rsidR="00A34AF6" w:rsidRPr="009C1617" w:rsidRDefault="00A34AF6" w:rsidP="00A34AF6">
      <w:pPr>
        <w:rPr>
          <w:szCs w:val="20"/>
        </w:rPr>
      </w:pPr>
    </w:p>
    <w:p w:rsidR="00EF0384" w:rsidRPr="00D04717" w:rsidRDefault="00EF0384" w:rsidP="00A34AF6">
      <w:pPr>
        <w:rPr>
          <w:szCs w:val="20"/>
        </w:rPr>
      </w:pPr>
      <w:r w:rsidRPr="009C1617">
        <w:rPr>
          <w:b/>
          <w:szCs w:val="20"/>
        </w:rPr>
        <w:t xml:space="preserve">ÁREA DE </w:t>
      </w:r>
      <w:r w:rsidR="003A26C6" w:rsidRPr="009C1617">
        <w:rPr>
          <w:b/>
          <w:szCs w:val="20"/>
        </w:rPr>
        <w:t xml:space="preserve">REVITALIZAÇÃO DAS BACIAS HIDROGRÁFICAS </w:t>
      </w:r>
      <w:r w:rsidR="005A0EC7" w:rsidRPr="009C1617">
        <w:rPr>
          <w:b/>
          <w:szCs w:val="20"/>
        </w:rPr>
        <w:t xml:space="preserve">– </w:t>
      </w:r>
      <w:r w:rsidR="005A0EC7" w:rsidRPr="009C1617">
        <w:rPr>
          <w:szCs w:val="20"/>
        </w:rPr>
        <w:t>Unidade</w:t>
      </w:r>
      <w:r w:rsidRPr="00D04717">
        <w:rPr>
          <w:szCs w:val="20"/>
        </w:rPr>
        <w:t xml:space="preserve"> da administração superior da Codevasf, a qual estão afetas as demais unidades técnicas que têm por competência a fiscalização e a coordenação dos serviços de engenharia, objetos deste Termo de Referência.</w:t>
      </w:r>
    </w:p>
    <w:p w:rsidR="00EF0384" w:rsidRPr="00D04717" w:rsidRDefault="00EF0384" w:rsidP="00A34AF6">
      <w:pPr>
        <w:rPr>
          <w:szCs w:val="20"/>
        </w:rPr>
      </w:pPr>
    </w:p>
    <w:p w:rsidR="00EF0384" w:rsidRPr="00D04717" w:rsidRDefault="00EF0384" w:rsidP="00A34AF6">
      <w:pPr>
        <w:rPr>
          <w:szCs w:val="20"/>
        </w:rPr>
      </w:pPr>
      <w:r w:rsidRPr="00D04717">
        <w:rPr>
          <w:b/>
          <w:szCs w:val="20"/>
        </w:rPr>
        <w:t>CODEVASF</w:t>
      </w:r>
      <w:r w:rsidRPr="00D04717">
        <w:rPr>
          <w:szCs w:val="20"/>
        </w:rPr>
        <w:t xml:space="preserve"> – Companhia de Desenvolvimento dos Vales do São Francisco e do Parnaíba – Empresa pública vinculada ao Ministério da Integração Nacional, com sede no Setor de Grandes Áreas Norte, Quadra 601 – Lote 1 – Brasília-DF.</w:t>
      </w:r>
    </w:p>
    <w:p w:rsidR="00EF0384" w:rsidRPr="00D04717" w:rsidRDefault="00EF0384" w:rsidP="00A34AF6">
      <w:pPr>
        <w:rPr>
          <w:szCs w:val="20"/>
        </w:rPr>
      </w:pPr>
    </w:p>
    <w:p w:rsidR="00EF0384" w:rsidRPr="00D04717" w:rsidRDefault="00EF0384" w:rsidP="00A34AF6">
      <w:pPr>
        <w:rPr>
          <w:szCs w:val="20"/>
        </w:rPr>
      </w:pPr>
      <w:r w:rsidRPr="00D04717">
        <w:rPr>
          <w:b/>
          <w:szCs w:val="20"/>
        </w:rPr>
        <w:t>CONTRATADA</w:t>
      </w:r>
      <w:r w:rsidRPr="00D04717">
        <w:rPr>
          <w:szCs w:val="20"/>
        </w:rPr>
        <w:t xml:space="preserve"> – Empresa licitante selecionada e contratada pela Codevasf para a execução dos serviços.</w:t>
      </w:r>
    </w:p>
    <w:p w:rsidR="00EF0384" w:rsidRPr="00D04717" w:rsidRDefault="00EF0384" w:rsidP="00A34AF6">
      <w:pPr>
        <w:rPr>
          <w:szCs w:val="20"/>
        </w:rPr>
      </w:pPr>
    </w:p>
    <w:p w:rsidR="00EF0384" w:rsidRPr="00D04717" w:rsidRDefault="00EF0384" w:rsidP="00A34AF6">
      <w:pPr>
        <w:rPr>
          <w:szCs w:val="20"/>
        </w:rPr>
      </w:pPr>
      <w:r w:rsidRPr="00D04717">
        <w:rPr>
          <w:b/>
          <w:szCs w:val="20"/>
        </w:rPr>
        <w:t>CONTRATO</w:t>
      </w:r>
      <w:r w:rsidRPr="00D04717">
        <w:rPr>
          <w:szCs w:val="20"/>
        </w:rPr>
        <w:t xml:space="preserve"> – Documento, subscrito pela Codevasf</w:t>
      </w:r>
      <w:r w:rsidR="00A94646" w:rsidRPr="00D04717">
        <w:rPr>
          <w:szCs w:val="20"/>
        </w:rPr>
        <w:t xml:space="preserve"> e o licitante vencedor</w:t>
      </w:r>
      <w:r w:rsidRPr="00D04717">
        <w:rPr>
          <w:szCs w:val="20"/>
        </w:rPr>
        <w:t xml:space="preserve"> do certame, que define as obrigações e direitos de ambas com relação à execução dos serviços.</w:t>
      </w:r>
    </w:p>
    <w:p w:rsidR="00EF0384" w:rsidRPr="00D04717" w:rsidRDefault="00EF0384" w:rsidP="00A34AF6">
      <w:pPr>
        <w:rPr>
          <w:szCs w:val="20"/>
        </w:rPr>
      </w:pPr>
    </w:p>
    <w:p w:rsidR="00EF0384" w:rsidRPr="00D04717" w:rsidRDefault="00EF0384" w:rsidP="00A34AF6">
      <w:pPr>
        <w:rPr>
          <w:szCs w:val="20"/>
        </w:rPr>
      </w:pPr>
      <w:r w:rsidRPr="00D04717">
        <w:rPr>
          <w:b/>
          <w:szCs w:val="20"/>
        </w:rPr>
        <w:t>CRONOGRAMA FÍSICO-FINANCEIRO</w:t>
      </w:r>
      <w:r w:rsidRPr="00D04717">
        <w:rPr>
          <w:szCs w:val="20"/>
        </w:rPr>
        <w:t xml:space="preserve"> – representação gráfica da programação parcial ou total de um trabalho ou serviço, no qual são indicadas as suas diversas etapas e respectivos prazos para conclusão, aliados aos custos ou preços.</w:t>
      </w:r>
    </w:p>
    <w:p w:rsidR="00EF0384" w:rsidRPr="00D04717" w:rsidRDefault="00EF0384" w:rsidP="00A34AF6">
      <w:pPr>
        <w:rPr>
          <w:szCs w:val="20"/>
        </w:rPr>
      </w:pPr>
    </w:p>
    <w:p w:rsidR="00EF0384" w:rsidRPr="00D04717" w:rsidRDefault="00EF0384" w:rsidP="00A34AF6">
      <w:pPr>
        <w:rPr>
          <w:szCs w:val="20"/>
        </w:rPr>
      </w:pPr>
      <w:r w:rsidRPr="00D04717">
        <w:rPr>
          <w:b/>
          <w:szCs w:val="20"/>
        </w:rPr>
        <w:t>FISCALIZAÇÃO</w:t>
      </w:r>
      <w:r w:rsidRPr="00D04717">
        <w:rPr>
          <w:szCs w:val="20"/>
        </w:rPr>
        <w:t xml:space="preserve"> – Equipe da Codevasf indicada para exercer, em sua representação, a fiscalização do contrato.</w:t>
      </w:r>
    </w:p>
    <w:p w:rsidR="00EF0384" w:rsidRPr="00D04717" w:rsidRDefault="00EF0384" w:rsidP="00A34AF6">
      <w:pPr>
        <w:rPr>
          <w:szCs w:val="20"/>
        </w:rPr>
      </w:pPr>
    </w:p>
    <w:p w:rsidR="00EF0384" w:rsidRPr="00D04717" w:rsidRDefault="00EF0384" w:rsidP="00A34AF6">
      <w:pPr>
        <w:rPr>
          <w:szCs w:val="20"/>
        </w:rPr>
      </w:pPr>
      <w:r w:rsidRPr="00D04717">
        <w:rPr>
          <w:b/>
          <w:szCs w:val="20"/>
        </w:rPr>
        <w:t>LICITANTE</w:t>
      </w:r>
      <w:r w:rsidRPr="00D04717">
        <w:rPr>
          <w:szCs w:val="20"/>
        </w:rPr>
        <w:t xml:space="preserve"> – Empresa habilitada para apresentar proposta.</w:t>
      </w:r>
    </w:p>
    <w:p w:rsidR="00EF0384" w:rsidRPr="00D04717" w:rsidRDefault="00EF0384" w:rsidP="00A34AF6">
      <w:pPr>
        <w:rPr>
          <w:szCs w:val="20"/>
        </w:rPr>
      </w:pPr>
    </w:p>
    <w:p w:rsidR="00EF0384" w:rsidRPr="00D04717" w:rsidRDefault="00EF0384" w:rsidP="00CE29C4">
      <w:pPr>
        <w:rPr>
          <w:szCs w:val="20"/>
        </w:rPr>
      </w:pPr>
      <w:r w:rsidRPr="00D04717">
        <w:rPr>
          <w:b/>
          <w:szCs w:val="20"/>
        </w:rPr>
        <w:t xml:space="preserve">NOTA DE EMPENHO </w:t>
      </w:r>
      <w:r w:rsidRPr="00D04717">
        <w:rPr>
          <w:szCs w:val="20"/>
        </w:rPr>
        <w:t>– Documento utilizado para registrar as operações que envolvam despesas orçamentárias, onde é indicado o nome do credor, a especificação e a importância da despesa.</w:t>
      </w:r>
    </w:p>
    <w:p w:rsidR="00EF0384" w:rsidRPr="00D04717" w:rsidRDefault="00EF0384" w:rsidP="00CE29C4">
      <w:pPr>
        <w:rPr>
          <w:szCs w:val="20"/>
        </w:rPr>
      </w:pPr>
    </w:p>
    <w:p w:rsidR="00EF0384" w:rsidRPr="00E32D9C" w:rsidRDefault="00EF0384" w:rsidP="00CE29C4">
      <w:pPr>
        <w:rPr>
          <w:szCs w:val="20"/>
        </w:rPr>
      </w:pPr>
      <w:r w:rsidRPr="00E32D9C">
        <w:rPr>
          <w:b/>
          <w:szCs w:val="20"/>
        </w:rPr>
        <w:t>PCMAT</w:t>
      </w:r>
      <w:r w:rsidRPr="00E32D9C">
        <w:rPr>
          <w:szCs w:val="20"/>
        </w:rPr>
        <w:t xml:space="preserve"> – Programa</w:t>
      </w:r>
      <w:r w:rsidR="007949BD" w:rsidRPr="00E32D9C">
        <w:rPr>
          <w:szCs w:val="20"/>
        </w:rPr>
        <w:t xml:space="preserve"> de</w:t>
      </w:r>
      <w:r w:rsidRPr="00E32D9C">
        <w:rPr>
          <w:szCs w:val="20"/>
        </w:rPr>
        <w:t xml:space="preserve"> Condições e Meio Ambiente do Trabalho é um programa cujo objetivo é prevenção dos riscos e a informação e treinamento dos operários que ajudarão a reduzir as chances dos acidentes e suas consequências quando são produzidos.</w:t>
      </w:r>
    </w:p>
    <w:p w:rsidR="00EF0384" w:rsidRPr="00D04717" w:rsidRDefault="00EF0384" w:rsidP="00CE29C4">
      <w:pPr>
        <w:rPr>
          <w:szCs w:val="20"/>
        </w:rPr>
      </w:pPr>
    </w:p>
    <w:p w:rsidR="00EF0384" w:rsidRPr="00E32D9C" w:rsidRDefault="00EF0384" w:rsidP="00CE29C4">
      <w:pPr>
        <w:rPr>
          <w:szCs w:val="20"/>
        </w:rPr>
      </w:pPr>
      <w:r w:rsidRPr="00E32D9C">
        <w:rPr>
          <w:b/>
          <w:szCs w:val="20"/>
        </w:rPr>
        <w:t xml:space="preserve">PCMSO </w:t>
      </w:r>
      <w:r w:rsidRPr="00E32D9C">
        <w:rPr>
          <w:szCs w:val="20"/>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w:t>
      </w:r>
      <w:proofErr w:type="spellStart"/>
      <w:r w:rsidRPr="00E32D9C">
        <w:rPr>
          <w:szCs w:val="20"/>
        </w:rPr>
        <w:t>pré</w:t>
      </w:r>
      <w:proofErr w:type="spellEnd"/>
      <w:r w:rsidRPr="00E32D9C">
        <w:rPr>
          <w:szCs w:val="20"/>
        </w:rPr>
        <w:t xml:space="preserve">-admissionais, periódicos, retorno ao trabalho, mudança de função e </w:t>
      </w:r>
      <w:proofErr w:type="spellStart"/>
      <w:r w:rsidRPr="00E32D9C">
        <w:rPr>
          <w:szCs w:val="20"/>
        </w:rPr>
        <w:t>demissionais</w:t>
      </w:r>
      <w:proofErr w:type="spellEnd"/>
      <w:r w:rsidRPr="00E32D9C">
        <w:rPr>
          <w:szCs w:val="20"/>
        </w:rPr>
        <w:t>.</w:t>
      </w:r>
    </w:p>
    <w:p w:rsidR="00EF0384" w:rsidRPr="00627290" w:rsidRDefault="00EF0384" w:rsidP="00CE29C4">
      <w:pPr>
        <w:rPr>
          <w:strike/>
          <w:szCs w:val="20"/>
        </w:rPr>
      </w:pPr>
    </w:p>
    <w:p w:rsidR="00EF0384" w:rsidRPr="00D04717" w:rsidRDefault="00EF0384" w:rsidP="00E243F5">
      <w:r w:rsidRPr="00D04717">
        <w:rPr>
          <w:b/>
        </w:rPr>
        <w:t>PLANO DE TRABALHO</w:t>
      </w:r>
      <w:r w:rsidRPr="00D04717">
        <w:t xml:space="preserve"> – Documento que descreve a sequência de fases de uma tarefa ou a sequência de tarefas referentes a determinado serviço ou trabalho, indicando, inclusive, o tempo a ser gasto em cada uma.</w:t>
      </w:r>
    </w:p>
    <w:p w:rsidR="00E243F5" w:rsidRPr="00D04717" w:rsidRDefault="00E243F5" w:rsidP="00E243F5"/>
    <w:p w:rsidR="00EF0384" w:rsidRPr="00D04717" w:rsidRDefault="00EF0384" w:rsidP="00CE29C4">
      <w:pPr>
        <w:rPr>
          <w:szCs w:val="20"/>
        </w:rPr>
      </w:pPr>
    </w:p>
    <w:p w:rsidR="00EF0384" w:rsidRPr="00D04717" w:rsidRDefault="00EF0384" w:rsidP="00A34AF6">
      <w:pPr>
        <w:rPr>
          <w:szCs w:val="20"/>
        </w:rPr>
      </w:pPr>
    </w:p>
    <w:p w:rsidR="00EF0384" w:rsidRPr="00D04717" w:rsidRDefault="00EF0384" w:rsidP="00A34AF6">
      <w:pPr>
        <w:rPr>
          <w:szCs w:val="20"/>
        </w:rPr>
      </w:pPr>
      <w:r w:rsidRPr="00D04717">
        <w:rPr>
          <w:b/>
          <w:szCs w:val="20"/>
        </w:rPr>
        <w:t xml:space="preserve">PROPOSTA </w:t>
      </w:r>
      <w:r w:rsidR="007B117B" w:rsidRPr="00D04717">
        <w:rPr>
          <w:b/>
          <w:szCs w:val="20"/>
        </w:rPr>
        <w:t>DE PREÇOS</w:t>
      </w:r>
      <w:r w:rsidRPr="00D04717">
        <w:rPr>
          <w:szCs w:val="20"/>
        </w:rPr>
        <w:t xml:space="preserve"> – Documento gerado pelo licitante que estabelece os valores unitário e global dos serviços e fornecimentos, apresentando todo o detalhamento dos custos e preços unitários propostos.</w:t>
      </w:r>
    </w:p>
    <w:p w:rsidR="00EF0384" w:rsidRPr="00D04717" w:rsidRDefault="00EF0384" w:rsidP="00A34AF6">
      <w:pPr>
        <w:rPr>
          <w:szCs w:val="20"/>
        </w:rPr>
      </w:pPr>
    </w:p>
    <w:p w:rsidR="00EF0384" w:rsidRPr="00D04717" w:rsidRDefault="00EF0384" w:rsidP="007C0A96">
      <w:pPr>
        <w:rPr>
          <w:szCs w:val="20"/>
        </w:rPr>
      </w:pPr>
      <w:r w:rsidRPr="00D04717">
        <w:rPr>
          <w:b/>
          <w:szCs w:val="20"/>
        </w:rPr>
        <w:t>PROPOSTA TÉCNICA</w:t>
      </w:r>
      <w:r w:rsidRPr="00D04717">
        <w:rPr>
          <w:szCs w:val="20"/>
        </w:rPr>
        <w:t xml:space="preserve"> – Documento apresentado, fundamentado no detalhamento estabelecido neste Termo de Referência, subsidiado por justificativas metodológicas, bem como dos recursos humanos e materiais, definid</w:t>
      </w:r>
      <w:r w:rsidR="00A94646" w:rsidRPr="00D04717">
        <w:rPr>
          <w:szCs w:val="20"/>
        </w:rPr>
        <w:t>os e quantificados a critério do</w:t>
      </w:r>
      <w:r w:rsidRPr="00D04717">
        <w:rPr>
          <w:szCs w:val="20"/>
        </w:rPr>
        <w:t xml:space="preserve"> concorren</w:t>
      </w:r>
      <w:r w:rsidR="00A94646" w:rsidRPr="00D04717">
        <w:rPr>
          <w:szCs w:val="20"/>
        </w:rPr>
        <w:t>te licitante, segundo os quais o mesmo</w:t>
      </w:r>
      <w:r w:rsidRPr="00D04717">
        <w:rPr>
          <w:szCs w:val="20"/>
        </w:rPr>
        <w:t xml:space="preserve"> se propõe a executar os serviços.</w:t>
      </w:r>
    </w:p>
    <w:p w:rsidR="00EF0384" w:rsidRPr="00D04717" w:rsidRDefault="00EF0384" w:rsidP="007C0A96">
      <w:pPr>
        <w:rPr>
          <w:szCs w:val="20"/>
        </w:rPr>
      </w:pPr>
    </w:p>
    <w:p w:rsidR="00EF0384" w:rsidRPr="00D04717" w:rsidRDefault="00EF0384" w:rsidP="00E535E5">
      <w:pPr>
        <w:rPr>
          <w:szCs w:val="20"/>
        </w:rPr>
      </w:pPr>
      <w:r w:rsidRPr="00D04717">
        <w:rPr>
          <w:b/>
          <w:szCs w:val="20"/>
        </w:rPr>
        <w:t xml:space="preserve">RELATÓRIO FINAL </w:t>
      </w:r>
      <w:r w:rsidRPr="00D04717">
        <w:rPr>
          <w:szCs w:val="20"/>
        </w:rPr>
        <w:t>– Documento elaborado pela contratada, prevista ao término dos trabalhos objeto deste Termo de Referência, no qual é apresentado o relato dos serviços executados.</w:t>
      </w:r>
    </w:p>
    <w:p w:rsidR="00EF0384" w:rsidRPr="00D04717" w:rsidRDefault="00EF0384" w:rsidP="00E535E5">
      <w:pPr>
        <w:rPr>
          <w:szCs w:val="20"/>
        </w:rPr>
      </w:pPr>
    </w:p>
    <w:p w:rsidR="00EF0384" w:rsidRPr="00D04717" w:rsidRDefault="00EF0384" w:rsidP="00E535E5">
      <w:pPr>
        <w:rPr>
          <w:szCs w:val="20"/>
        </w:rPr>
      </w:pPr>
      <w:r w:rsidRPr="00D04717">
        <w:rPr>
          <w:b/>
          <w:szCs w:val="20"/>
        </w:rPr>
        <w:t xml:space="preserve">RELATÓRIO MENSAL DE ANDAMENTO </w:t>
      </w:r>
      <w:r w:rsidRPr="00D04717">
        <w:rPr>
          <w:szCs w:val="20"/>
        </w:rPr>
        <w:t>– Documento a ser emitido pela contratada, com o resumo da situação física e financeira, contendo: cumprimento da programação, ocorrências, recomendações, além de conclusões e projeções a respeito de prazos e custos. Este docum</w:t>
      </w:r>
      <w:r w:rsidR="00A94646" w:rsidRPr="00D04717">
        <w:rPr>
          <w:szCs w:val="20"/>
        </w:rPr>
        <w:t>ento deverá ser apresentado pelo</w:t>
      </w:r>
      <w:r w:rsidRPr="00D04717">
        <w:rPr>
          <w:szCs w:val="20"/>
        </w:rPr>
        <w:t xml:space="preserve"> concorrente licitante, que evidencia o resultado parcial da execução dos serviços ou de componentes dos serviços para acompanhamento mensal dos serviços prestados.</w:t>
      </w:r>
    </w:p>
    <w:p w:rsidR="00EF0384" w:rsidRPr="00D04717" w:rsidRDefault="00EF0384" w:rsidP="00E535E5">
      <w:pPr>
        <w:rPr>
          <w:szCs w:val="20"/>
        </w:rPr>
      </w:pPr>
    </w:p>
    <w:p w:rsidR="00EF0384" w:rsidRPr="009C1617" w:rsidRDefault="00EF0384" w:rsidP="00A34AF6">
      <w:pPr>
        <w:rPr>
          <w:szCs w:val="20"/>
        </w:rPr>
      </w:pPr>
      <w:r w:rsidRPr="00D04717">
        <w:rPr>
          <w:b/>
          <w:szCs w:val="20"/>
        </w:rPr>
        <w:t>REUNIÃO DE PARTIDA</w:t>
      </w:r>
      <w:r w:rsidRPr="00D04717">
        <w:rPr>
          <w:szCs w:val="20"/>
        </w:rPr>
        <w:t xml:space="preserve"> – Reunião com as partes envolvidas, </w:t>
      </w:r>
      <w:r w:rsidR="00F06221" w:rsidRPr="00D04717">
        <w:rPr>
          <w:szCs w:val="20"/>
        </w:rPr>
        <w:t>CONTRATADA</w:t>
      </w:r>
      <w:r w:rsidRPr="00D04717">
        <w:rPr>
          <w:szCs w:val="20"/>
        </w:rPr>
        <w:t xml:space="preserve">, Codevasf e </w:t>
      </w:r>
      <w:r w:rsidRPr="009C1617">
        <w:rPr>
          <w:szCs w:val="20"/>
        </w:rPr>
        <w:t xml:space="preserve">fornecedores, onde se define todos os detalhes do plano de trabalho e dá-se o “start </w:t>
      </w:r>
      <w:proofErr w:type="spellStart"/>
      <w:r w:rsidRPr="009C1617">
        <w:rPr>
          <w:szCs w:val="20"/>
        </w:rPr>
        <w:t>up</w:t>
      </w:r>
      <w:proofErr w:type="spellEnd"/>
      <w:r w:rsidRPr="009C1617">
        <w:rPr>
          <w:szCs w:val="20"/>
        </w:rPr>
        <w:t xml:space="preserve">” da execução </w:t>
      </w:r>
      <w:r w:rsidR="00BD0B92" w:rsidRPr="009C1617">
        <w:rPr>
          <w:szCs w:val="20"/>
        </w:rPr>
        <w:t>dos serviços</w:t>
      </w:r>
      <w:r w:rsidRPr="009C1617">
        <w:rPr>
          <w:szCs w:val="20"/>
        </w:rPr>
        <w:t>.</w:t>
      </w:r>
    </w:p>
    <w:p w:rsidR="00EF0384" w:rsidRPr="009C1617" w:rsidRDefault="00EF0384" w:rsidP="00A34AF6">
      <w:pPr>
        <w:rPr>
          <w:szCs w:val="20"/>
        </w:rPr>
      </w:pPr>
    </w:p>
    <w:p w:rsidR="00EF0384" w:rsidRPr="009C1617" w:rsidRDefault="00027B67" w:rsidP="00A34AF6">
      <w:pPr>
        <w:rPr>
          <w:szCs w:val="20"/>
        </w:rPr>
      </w:pPr>
      <w:r w:rsidRPr="009C1617">
        <w:rPr>
          <w:b/>
          <w:szCs w:val="20"/>
        </w:rPr>
        <w:t xml:space="preserve">4ª </w:t>
      </w:r>
      <w:r w:rsidR="00EF0384" w:rsidRPr="009C1617">
        <w:rPr>
          <w:b/>
          <w:szCs w:val="20"/>
        </w:rPr>
        <w:t>SUPERINTENDÊNCIA REGIONAL</w:t>
      </w:r>
      <w:r w:rsidR="00EF0384" w:rsidRPr="009C1617">
        <w:rPr>
          <w:szCs w:val="20"/>
        </w:rPr>
        <w:t xml:space="preserve"> – Unidade executiva descentralizada subordinada diretamente à presidência da Codevasf, situada </w:t>
      </w:r>
      <w:r w:rsidR="00483D7F" w:rsidRPr="009C1617">
        <w:rPr>
          <w:szCs w:val="20"/>
        </w:rPr>
        <w:t>no Estado de Sergipe</w:t>
      </w:r>
      <w:r w:rsidR="00EF0384" w:rsidRPr="009C1617">
        <w:rPr>
          <w:szCs w:val="20"/>
        </w:rPr>
        <w:t>, em cuja jurisdição territorial</w:t>
      </w:r>
      <w:r w:rsidR="00483D7F" w:rsidRPr="009C1617">
        <w:rPr>
          <w:szCs w:val="20"/>
        </w:rPr>
        <w:t xml:space="preserve">, que engloba todo o </w:t>
      </w:r>
      <w:r w:rsidR="00BD0B92" w:rsidRPr="009C1617">
        <w:rPr>
          <w:szCs w:val="20"/>
        </w:rPr>
        <w:t>território sergipano</w:t>
      </w:r>
      <w:r w:rsidR="00483D7F" w:rsidRPr="009C1617">
        <w:rPr>
          <w:szCs w:val="20"/>
        </w:rPr>
        <w:t xml:space="preserve">, </w:t>
      </w:r>
      <w:r w:rsidR="00EF0384" w:rsidRPr="009C1617">
        <w:rPr>
          <w:szCs w:val="20"/>
        </w:rPr>
        <w:t>localiza-se os serviços objeto deste Termo de Referência.</w:t>
      </w:r>
    </w:p>
    <w:p w:rsidR="00EF0384" w:rsidRPr="009C1617" w:rsidRDefault="00EF0384" w:rsidP="00A34AF6">
      <w:pPr>
        <w:rPr>
          <w:szCs w:val="20"/>
        </w:rPr>
      </w:pPr>
    </w:p>
    <w:p w:rsidR="00EF0384" w:rsidRPr="009C1617" w:rsidRDefault="00EF0384" w:rsidP="00A34AF6">
      <w:pPr>
        <w:rPr>
          <w:szCs w:val="20"/>
        </w:rPr>
      </w:pPr>
      <w:r w:rsidRPr="009C1617">
        <w:rPr>
          <w:b/>
          <w:szCs w:val="20"/>
        </w:rPr>
        <w:t xml:space="preserve">TERMO DE REFERÊNCIA </w:t>
      </w:r>
      <w:r w:rsidRPr="009C1617">
        <w:rPr>
          <w:szCs w:val="20"/>
        </w:rPr>
        <w:t>– Conjunto de elementos necessários e suficientes, com nível de precisão adequado, para caracterizar os serviços a serem contratado</w:t>
      </w:r>
      <w:r w:rsidR="00656E79" w:rsidRPr="009C1617">
        <w:rPr>
          <w:szCs w:val="20"/>
        </w:rPr>
        <w:t>s ou os bens a serem fornecidos</w:t>
      </w:r>
      <w:r w:rsidRPr="009C1617">
        <w:rPr>
          <w:szCs w:val="20"/>
        </w:rPr>
        <w:t>.</w:t>
      </w:r>
    </w:p>
    <w:p w:rsidR="00F225A9" w:rsidRPr="009C1617" w:rsidRDefault="00F225A9" w:rsidP="00F225A9"/>
    <w:p w:rsidR="000B3316" w:rsidRPr="009C1617" w:rsidRDefault="000B3316" w:rsidP="00F225A9"/>
    <w:p w:rsidR="003121D7" w:rsidRPr="009C1617" w:rsidRDefault="003121D7" w:rsidP="0098597C">
      <w:pPr>
        <w:pStyle w:val="Ttulo1"/>
        <w:ind w:left="0" w:firstLine="0"/>
      </w:pPr>
      <w:bookmarkStart w:id="7" w:name="_Toc20235015"/>
      <w:r w:rsidRPr="009C1617">
        <w:t xml:space="preserve">REGIME DE </w:t>
      </w:r>
      <w:r w:rsidR="008C07AD" w:rsidRPr="009C1617">
        <w:t>EXECUÇÃO</w:t>
      </w:r>
      <w:r w:rsidR="00EC742C" w:rsidRPr="009C1617">
        <w:t xml:space="preserve">, </w:t>
      </w:r>
      <w:r w:rsidR="00972F14" w:rsidRPr="009C1617">
        <w:t>VALOR ESTIMADO</w:t>
      </w:r>
      <w:r w:rsidR="00EC742C" w:rsidRPr="009C1617">
        <w:t xml:space="preserve"> E </w:t>
      </w:r>
      <w:r w:rsidRPr="009C1617">
        <w:t>CRITÉRIO DE JULGAMENTO</w:t>
      </w:r>
      <w:bookmarkEnd w:id="6"/>
      <w:r w:rsidR="008C07AD" w:rsidRPr="009C1617">
        <w:t>.</w:t>
      </w:r>
      <w:bookmarkEnd w:id="7"/>
    </w:p>
    <w:p w:rsidR="008C07AD" w:rsidRPr="009C1617" w:rsidRDefault="008C07AD" w:rsidP="0098597C"/>
    <w:p w:rsidR="00DF2380" w:rsidRPr="009C1617" w:rsidRDefault="003121D7" w:rsidP="003A1854">
      <w:pPr>
        <w:pStyle w:val="Ttulo2"/>
        <w:ind w:left="0" w:firstLine="0"/>
        <w:rPr>
          <w:strike/>
        </w:rPr>
      </w:pPr>
      <w:r w:rsidRPr="009C1617">
        <w:rPr>
          <w:b/>
        </w:rPr>
        <w:t>Regime de Execução:</w:t>
      </w:r>
      <w:r w:rsidR="00647B95" w:rsidRPr="009C1617">
        <w:rPr>
          <w:b/>
        </w:rPr>
        <w:t xml:space="preserve"> </w:t>
      </w:r>
      <w:r w:rsidR="00EC742C" w:rsidRPr="009C1617">
        <w:t xml:space="preserve">Empreitada por Preço </w:t>
      </w:r>
      <w:r w:rsidR="00420D36">
        <w:t>Unitário</w:t>
      </w:r>
    </w:p>
    <w:p w:rsidR="003A1854" w:rsidRPr="003A1854" w:rsidRDefault="003A1854" w:rsidP="003A1854"/>
    <w:p w:rsidR="000C2A68" w:rsidRDefault="004E0507" w:rsidP="003A1854">
      <w:pPr>
        <w:pStyle w:val="Ttulo2"/>
        <w:ind w:left="0" w:firstLine="0"/>
      </w:pPr>
      <w:r w:rsidRPr="00D04717">
        <w:rPr>
          <w:b/>
          <w:color w:val="000000" w:themeColor="text1"/>
        </w:rPr>
        <w:t>Valor estimado</w:t>
      </w:r>
      <w:r w:rsidRPr="00D04717">
        <w:t xml:space="preserve">: </w:t>
      </w:r>
      <w:r w:rsidR="00D03DDB">
        <w:t>O orçamento será público</w:t>
      </w:r>
      <w:r w:rsidR="00420D36" w:rsidRPr="00420D36">
        <w:t>.</w:t>
      </w:r>
    </w:p>
    <w:p w:rsidR="003A1854" w:rsidRPr="003A1854" w:rsidRDefault="003A1854" w:rsidP="003A1854"/>
    <w:p w:rsidR="00E32D9C" w:rsidRDefault="00C46684" w:rsidP="00D03DDB">
      <w:pPr>
        <w:pStyle w:val="Ttulo2"/>
        <w:ind w:left="0" w:firstLine="0"/>
        <w:rPr>
          <w:lang w:eastAsia="pt-BR"/>
        </w:rPr>
      </w:pPr>
      <w:r w:rsidRPr="00D03DDB">
        <w:rPr>
          <w:b/>
        </w:rPr>
        <w:t>Critério de Julgamento:</w:t>
      </w:r>
      <w:r w:rsidR="00647B95" w:rsidRPr="00D04717">
        <w:t xml:space="preserve"> </w:t>
      </w:r>
      <w:r w:rsidR="007618C4" w:rsidRPr="00D04717">
        <w:rPr>
          <w:lang w:eastAsia="pt-BR"/>
        </w:rPr>
        <w:t>Menor Preço</w:t>
      </w:r>
    </w:p>
    <w:p w:rsidR="00D13608" w:rsidRDefault="00D13608" w:rsidP="00E32D9C">
      <w:pPr>
        <w:rPr>
          <w:lang w:eastAsia="pt-BR"/>
        </w:rPr>
      </w:pPr>
    </w:p>
    <w:p w:rsidR="00E32D9C" w:rsidRPr="00E32D9C" w:rsidRDefault="00E32D9C" w:rsidP="00E32D9C">
      <w:pPr>
        <w:rPr>
          <w:lang w:eastAsia="pt-BR"/>
        </w:rPr>
      </w:pPr>
    </w:p>
    <w:p w:rsidR="00F03901" w:rsidRPr="00D04717" w:rsidRDefault="00F03901" w:rsidP="007A18DB">
      <w:pPr>
        <w:pStyle w:val="Ttulo1"/>
      </w:pPr>
      <w:bookmarkStart w:id="8" w:name="_Ref459706079"/>
      <w:bookmarkStart w:id="9" w:name="_Toc20235016"/>
      <w:r w:rsidRPr="00D04717">
        <w:t>LOCALIZAÇÃO DO</w:t>
      </w:r>
      <w:r w:rsidR="00FD52E4" w:rsidRPr="00D04717">
        <w:t xml:space="preserve"> OBJETO</w:t>
      </w:r>
      <w:bookmarkEnd w:id="8"/>
      <w:bookmarkEnd w:id="9"/>
    </w:p>
    <w:p w:rsidR="00F03901" w:rsidRPr="00D04717" w:rsidRDefault="00F03901" w:rsidP="00F03901">
      <w:pPr>
        <w:rPr>
          <w:szCs w:val="20"/>
        </w:rPr>
      </w:pPr>
    </w:p>
    <w:p w:rsidR="009D539B" w:rsidRPr="009C1617" w:rsidRDefault="009D539B" w:rsidP="00F771BE">
      <w:pPr>
        <w:pStyle w:val="Ttulo2"/>
        <w:ind w:left="0" w:firstLine="0"/>
      </w:pPr>
      <w:r w:rsidRPr="009C1617">
        <w:t xml:space="preserve">Os serviços serão executados </w:t>
      </w:r>
      <w:r w:rsidR="00D13608" w:rsidRPr="009C1617">
        <w:t xml:space="preserve">nos 75 municípios que compõem </w:t>
      </w:r>
      <w:r w:rsidR="00D37975" w:rsidRPr="009C1617">
        <w:t>o Estado de Sergip</w:t>
      </w:r>
      <w:r w:rsidR="0039474E" w:rsidRPr="009C1617">
        <w:t>e</w:t>
      </w:r>
      <w:r w:rsidR="00D13608" w:rsidRPr="009C1617">
        <w:t xml:space="preserve">, </w:t>
      </w:r>
      <w:r w:rsidRPr="009C1617">
        <w:t xml:space="preserve">área sob jurisdição da </w:t>
      </w:r>
      <w:r w:rsidR="00D37975" w:rsidRPr="009C1617">
        <w:t xml:space="preserve">4ª </w:t>
      </w:r>
      <w:r w:rsidRPr="009C1617">
        <w:t xml:space="preserve">Superintendência Regional da </w:t>
      </w:r>
      <w:r w:rsidR="00773508" w:rsidRPr="009C1617">
        <w:t>Codevasf</w:t>
      </w:r>
      <w:r w:rsidR="00227F33" w:rsidRPr="009C1617">
        <w:t>:</w:t>
      </w:r>
    </w:p>
    <w:p w:rsidR="0035634B" w:rsidRDefault="0035634B" w:rsidP="0035634B">
      <w:pPr>
        <w:rPr>
          <w:color w:val="FF0000"/>
        </w:rPr>
      </w:pPr>
    </w:p>
    <w:p w:rsidR="00D13608" w:rsidRDefault="00D13608" w:rsidP="0035634B">
      <w:pPr>
        <w:rPr>
          <w:color w:val="FF0000"/>
        </w:rPr>
      </w:pPr>
    </w:p>
    <w:p w:rsidR="00572A64" w:rsidRPr="00D37975" w:rsidRDefault="00572A64" w:rsidP="00572A64">
      <w:pPr>
        <w:rPr>
          <w:strike/>
        </w:rPr>
      </w:pPr>
    </w:p>
    <w:p w:rsidR="009D47C3" w:rsidRPr="00D04717" w:rsidRDefault="009D47C3" w:rsidP="007A18DB">
      <w:pPr>
        <w:pStyle w:val="Ttulo1"/>
      </w:pPr>
      <w:bookmarkStart w:id="10" w:name="_Ref462160063"/>
      <w:bookmarkStart w:id="11" w:name="_Toc20235017"/>
      <w:r w:rsidRPr="00D04717">
        <w:t>DESCRIÇÃO DOS SERVIÇOS</w:t>
      </w:r>
      <w:bookmarkEnd w:id="10"/>
      <w:bookmarkEnd w:id="11"/>
    </w:p>
    <w:p w:rsidR="00ED305F" w:rsidRPr="00D04717" w:rsidRDefault="00ED305F" w:rsidP="00B3682B"/>
    <w:p w:rsidR="00027B67" w:rsidRPr="009C1617" w:rsidRDefault="00B3682B" w:rsidP="006309E7">
      <w:pPr>
        <w:rPr>
          <w:color w:val="0070C0"/>
        </w:rPr>
      </w:pPr>
      <w:r w:rsidRPr="00A770EF">
        <w:t>Os serviços objeto do presente Termo de Referência</w:t>
      </w:r>
      <w:r w:rsidR="003914BB" w:rsidRPr="00A770EF">
        <w:t xml:space="preserve"> referem</w:t>
      </w:r>
      <w:r w:rsidR="003914BB" w:rsidRPr="009C1617">
        <w:t>-se ao a</w:t>
      </w:r>
      <w:r w:rsidR="00BD0B92" w:rsidRPr="009C1617">
        <w:t xml:space="preserve">poio à fiscalização </w:t>
      </w:r>
      <w:r w:rsidR="00BD0B92" w:rsidRPr="009C1617">
        <w:rPr>
          <w:bCs/>
          <w:szCs w:val="20"/>
        </w:rPr>
        <w:t xml:space="preserve">para acompanhamento de atividades relacionadas à inclusão produtiva </w:t>
      </w:r>
      <w:r w:rsidR="004D1270" w:rsidRPr="009C1617">
        <w:rPr>
          <w:bCs/>
          <w:szCs w:val="20"/>
        </w:rPr>
        <w:t xml:space="preserve">e estruturação de municípios </w:t>
      </w:r>
      <w:r w:rsidR="00BD0B92" w:rsidRPr="009C1617">
        <w:rPr>
          <w:bCs/>
          <w:szCs w:val="20"/>
        </w:rPr>
        <w:t>no Estado de Sergipe, área de atuação da 4ª Superintendência Regional da Codevasf</w:t>
      </w:r>
      <w:r w:rsidR="003914BB" w:rsidRPr="009C1617">
        <w:rPr>
          <w:bCs/>
          <w:szCs w:val="20"/>
        </w:rPr>
        <w:t xml:space="preserve"> compreendendo os seguintes serviços:</w:t>
      </w:r>
    </w:p>
    <w:p w:rsidR="003914BB" w:rsidRPr="009C1617" w:rsidRDefault="003914BB" w:rsidP="006309E7">
      <w:pPr>
        <w:rPr>
          <w:color w:val="0070C0"/>
        </w:rPr>
      </w:pPr>
    </w:p>
    <w:p w:rsidR="00145980" w:rsidRPr="009C1617" w:rsidRDefault="00D82327" w:rsidP="003914BB">
      <w:r w:rsidRPr="009C1617">
        <w:t xml:space="preserve">- </w:t>
      </w:r>
      <w:r w:rsidR="004D1270" w:rsidRPr="009C1617">
        <w:t>Apoiar a Codevasf na seleção de indivíduos, famílias e comunidades com potencial para serem beneficiários com equipamentos, materiais e estruturas</w:t>
      </w:r>
      <w:r w:rsidRPr="009C1617">
        <w:t xml:space="preserve"> doadas/cedidas pela Codevasf</w:t>
      </w:r>
      <w:r w:rsidR="004D1270" w:rsidRPr="009C1617">
        <w:t>;</w:t>
      </w:r>
    </w:p>
    <w:p w:rsidR="004D1270" w:rsidRPr="009C1617" w:rsidRDefault="004D1270" w:rsidP="003914BB"/>
    <w:p w:rsidR="003914BB" w:rsidRPr="009C1617" w:rsidRDefault="00D82327" w:rsidP="003914BB">
      <w:r w:rsidRPr="009C1617">
        <w:t xml:space="preserve">- </w:t>
      </w:r>
      <w:r w:rsidR="003914BB" w:rsidRPr="009C1617">
        <w:t xml:space="preserve">Planejar e organizar reuniões, juntamente com a Codevasf, objetivando maior eficácia e eficiência na apresentação </w:t>
      </w:r>
      <w:bookmarkStart w:id="12" w:name="_Hlk14782595"/>
      <w:r w:rsidR="003914BB" w:rsidRPr="009C1617">
        <w:t xml:space="preserve">dos </w:t>
      </w:r>
      <w:r w:rsidR="00056331" w:rsidRPr="009C1617">
        <w:t>p</w:t>
      </w:r>
      <w:r w:rsidR="003914BB" w:rsidRPr="009C1617">
        <w:t>rogramas</w:t>
      </w:r>
      <w:r w:rsidR="00056331" w:rsidRPr="009C1617">
        <w:t xml:space="preserve"> e das ações da Codevasf</w:t>
      </w:r>
      <w:r w:rsidR="003914BB" w:rsidRPr="009C1617">
        <w:t>;</w:t>
      </w:r>
      <w:bookmarkEnd w:id="12"/>
    </w:p>
    <w:p w:rsidR="00D82327" w:rsidRPr="009C1617" w:rsidRDefault="00D82327" w:rsidP="004D1270"/>
    <w:p w:rsidR="004D1270" w:rsidRPr="009C1617" w:rsidRDefault="00D82327" w:rsidP="004D1270">
      <w:r w:rsidRPr="009C1617">
        <w:t xml:space="preserve">- </w:t>
      </w:r>
      <w:r w:rsidR="004D1270" w:rsidRPr="009C1617">
        <w:t xml:space="preserve">Planejar e acompanhar a entrega aos beneficiários dos itens adquiridos </w:t>
      </w:r>
      <w:r w:rsidRPr="009C1617">
        <w:t>pela</w:t>
      </w:r>
      <w:r w:rsidR="004D1270" w:rsidRPr="009C1617">
        <w:t xml:space="preserve"> Codevasf;</w:t>
      </w:r>
    </w:p>
    <w:p w:rsidR="004D1270" w:rsidRPr="009C1617" w:rsidRDefault="004D1270" w:rsidP="004D1270"/>
    <w:p w:rsidR="004D1270" w:rsidRPr="009C1617" w:rsidRDefault="00D82327" w:rsidP="004D1270">
      <w:r w:rsidRPr="009C1617">
        <w:t xml:space="preserve">- </w:t>
      </w:r>
      <w:r w:rsidR="005B67DA" w:rsidRPr="009C1617">
        <w:t xml:space="preserve">Instruir </w:t>
      </w:r>
      <w:r w:rsidR="004D1270" w:rsidRPr="009C1617">
        <w:t xml:space="preserve">os beneficiários </w:t>
      </w:r>
      <w:r w:rsidRPr="009C1617">
        <w:t xml:space="preserve">das ações da Codevasf </w:t>
      </w:r>
      <w:r w:rsidR="004D1270" w:rsidRPr="009C1617">
        <w:t xml:space="preserve">quanto à correta utilização, montagem e manutenção de equipamentos e materiais, </w:t>
      </w:r>
      <w:r w:rsidR="00BA5E0F" w:rsidRPr="009C1617">
        <w:t>visando</w:t>
      </w:r>
      <w:r w:rsidR="004D1270" w:rsidRPr="009C1617">
        <w:t xml:space="preserve"> a </w:t>
      </w:r>
      <w:r w:rsidR="007D2AB9" w:rsidRPr="009C1617">
        <w:t xml:space="preserve">otimização da </w:t>
      </w:r>
      <w:r w:rsidR="004D1270" w:rsidRPr="009C1617">
        <w:t>produção de alimentos ou outros bens de consumo;</w:t>
      </w:r>
    </w:p>
    <w:p w:rsidR="00FA12EA" w:rsidRPr="009C1617" w:rsidRDefault="00FA12EA" w:rsidP="003914BB"/>
    <w:p w:rsidR="003914BB" w:rsidRPr="009C1617" w:rsidRDefault="00D82327" w:rsidP="003914BB">
      <w:r w:rsidRPr="009C1617">
        <w:t xml:space="preserve">- Realizar visitas de acompanhamento às famílias e comunidades beneficiadas com equipamentos, materiais e estruturas, verificar a situação das mesmas, checar possíveis problemas e </w:t>
      </w:r>
      <w:r w:rsidR="007D2AB9" w:rsidRPr="009C1617">
        <w:t>solucionar os</w:t>
      </w:r>
      <w:r w:rsidRPr="009C1617">
        <w:t xml:space="preserve"> mesmos juntamente com a Codevasf ou/e equipe de ATER atuante no município;</w:t>
      </w:r>
    </w:p>
    <w:p w:rsidR="00563F69" w:rsidRPr="009C1617" w:rsidRDefault="00563F69" w:rsidP="003914BB"/>
    <w:p w:rsidR="003914BB" w:rsidRPr="009C1617" w:rsidRDefault="003914BB" w:rsidP="003914BB">
      <w:r w:rsidRPr="009C1617">
        <w:t>- Elaborar relatórios mensais, que deverão traduzir o resultado mensal dos serviços, dia a dia, com fotografias digitais, gráficos e tabelas analíticas, bem como avaliação acerca do andamento e das condições da implantação dos equipamentos, materiais</w:t>
      </w:r>
      <w:r w:rsidR="00366B7B" w:rsidRPr="009C1617">
        <w:t xml:space="preserve"> e</w:t>
      </w:r>
      <w:r w:rsidRPr="009C1617">
        <w:t xml:space="preserve"> estruturas e </w:t>
      </w:r>
      <w:r w:rsidR="00366B7B" w:rsidRPr="009C1617">
        <w:t>k</w:t>
      </w:r>
      <w:r w:rsidRPr="009C1617">
        <w:t>it</w:t>
      </w:r>
      <w:r w:rsidR="00366B7B" w:rsidRPr="009C1617">
        <w:t>s</w:t>
      </w:r>
      <w:r w:rsidRPr="009C1617">
        <w:t xml:space="preserve"> de </w:t>
      </w:r>
      <w:r w:rsidR="00366B7B" w:rsidRPr="009C1617">
        <w:t>p</w:t>
      </w:r>
      <w:r w:rsidRPr="009C1617">
        <w:t>rodução</w:t>
      </w:r>
      <w:r w:rsidR="00D82327" w:rsidRPr="009C1617">
        <w:t>, assim como e</w:t>
      </w:r>
      <w:r w:rsidRPr="009C1617">
        <w:t xml:space="preserve">laborar </w:t>
      </w:r>
      <w:r w:rsidR="00D82327" w:rsidRPr="009C1617">
        <w:t>r</w:t>
      </w:r>
      <w:r w:rsidRPr="009C1617">
        <w:t>elatório final, a ser apresentado ao término dos serviços prestados, apresenta</w:t>
      </w:r>
      <w:r w:rsidR="00D82327" w:rsidRPr="009C1617">
        <w:t>ndo</w:t>
      </w:r>
      <w:r w:rsidRPr="009C1617">
        <w:t xml:space="preserve"> o relato de todos os serviços executados.</w:t>
      </w:r>
    </w:p>
    <w:p w:rsidR="00563F69" w:rsidRPr="009C1617" w:rsidRDefault="00563F69" w:rsidP="003914BB"/>
    <w:p w:rsidR="00B3682B" w:rsidRPr="009C1617" w:rsidRDefault="00B3682B" w:rsidP="006309E7">
      <w:pPr>
        <w:rPr>
          <w:color w:val="0070C0"/>
        </w:rPr>
      </w:pPr>
    </w:p>
    <w:p w:rsidR="00B3682B" w:rsidRPr="009C1617" w:rsidRDefault="00B3682B" w:rsidP="00F771BE">
      <w:pPr>
        <w:pStyle w:val="Ttulo2"/>
        <w:ind w:left="0" w:firstLine="0"/>
        <w:rPr>
          <w:b/>
          <w:bCs/>
        </w:rPr>
      </w:pPr>
      <w:bookmarkStart w:id="13" w:name="_Toc300724498"/>
      <w:r w:rsidRPr="009C1617">
        <w:rPr>
          <w:b/>
          <w:bCs/>
        </w:rPr>
        <w:t>Equipe Técnica</w:t>
      </w:r>
      <w:bookmarkEnd w:id="13"/>
    </w:p>
    <w:p w:rsidR="00B3682B" w:rsidRPr="009C1617" w:rsidRDefault="00B3682B" w:rsidP="00F771BE"/>
    <w:p w:rsidR="006D06E2" w:rsidRPr="009C1617" w:rsidRDefault="006D06E2" w:rsidP="00F771BE">
      <w:pPr>
        <w:pStyle w:val="Ttulo3"/>
        <w:ind w:left="0" w:firstLine="0"/>
      </w:pPr>
      <w:bookmarkStart w:id="14" w:name="_Toc300724499"/>
      <w:r w:rsidRPr="009C1617">
        <w:t>Os profissionais poderão ser contratados de acordo com a necessidade de execução dos serviços, não sendo obrigada à Codevasf a contratação de toda a equipe técnica licitada. Todos os profissionais deverão estar envolvidos em todas as etapas do processo.</w:t>
      </w:r>
    </w:p>
    <w:p w:rsidR="006D06E2" w:rsidRPr="009C1617" w:rsidRDefault="006D06E2" w:rsidP="006D06E2">
      <w:pPr>
        <w:pStyle w:val="Ttulo3"/>
        <w:numPr>
          <w:ilvl w:val="0"/>
          <w:numId w:val="0"/>
        </w:numPr>
      </w:pPr>
    </w:p>
    <w:p w:rsidR="00B3682B" w:rsidRPr="009C1617" w:rsidRDefault="006D06E2" w:rsidP="006D06E2">
      <w:pPr>
        <w:pStyle w:val="Ttulo3"/>
        <w:numPr>
          <w:ilvl w:val="0"/>
          <w:numId w:val="0"/>
        </w:numPr>
      </w:pPr>
      <w:r w:rsidRPr="009C1617">
        <w:t>A</w:t>
      </w:r>
      <w:r w:rsidR="0053284A" w:rsidRPr="009C1617">
        <w:t xml:space="preserve"> </w:t>
      </w:r>
      <w:r w:rsidRPr="009C1617">
        <w:t>presente licitação abrange a</w:t>
      </w:r>
      <w:r w:rsidR="00B3682B" w:rsidRPr="009C1617">
        <w:t xml:space="preserve"> seguinte equipe técnica:</w:t>
      </w:r>
      <w:bookmarkEnd w:id="14"/>
    </w:p>
    <w:p w:rsidR="00AF4BE9" w:rsidRPr="009C1617" w:rsidRDefault="00AF4BE9" w:rsidP="00AF4BE9"/>
    <w:p w:rsidR="007B597D" w:rsidRPr="00A770EF" w:rsidRDefault="00AF4BE9" w:rsidP="007B597D">
      <w:pPr>
        <w:tabs>
          <w:tab w:val="left" w:pos="1021"/>
        </w:tabs>
        <w:spacing w:after="227" w:line="200" w:lineRule="atLeast"/>
        <w:rPr>
          <w:iCs/>
        </w:rPr>
      </w:pPr>
      <w:bookmarkStart w:id="15" w:name="_Hlk17099286"/>
      <w:r w:rsidRPr="009C1617">
        <w:t xml:space="preserve">Técnico </w:t>
      </w:r>
      <w:r w:rsidR="00D82327" w:rsidRPr="009C1617">
        <w:t>Profissional Junior</w:t>
      </w:r>
      <w:r w:rsidR="007B597D" w:rsidRPr="009C1617">
        <w:t xml:space="preserve"> (T2)</w:t>
      </w:r>
      <w:r w:rsidR="00D82327" w:rsidRPr="009C1617">
        <w:t xml:space="preserve"> </w:t>
      </w:r>
      <w:r w:rsidR="0039474E" w:rsidRPr="009C1617">
        <w:t>-</w:t>
      </w:r>
      <w:r w:rsidR="00D82327" w:rsidRPr="009C1617">
        <w:t xml:space="preserve"> </w:t>
      </w:r>
      <w:r w:rsidR="007B597D" w:rsidRPr="009C1617">
        <w:t xml:space="preserve">técnico agropecuário, </w:t>
      </w:r>
      <w:r w:rsidR="007B597D" w:rsidRPr="009C1617">
        <w:rPr>
          <w:iCs/>
          <w:color w:val="000000"/>
        </w:rPr>
        <w:t>com registro no CREA</w:t>
      </w:r>
      <w:r w:rsidR="007B597D" w:rsidRPr="00CF31CD">
        <w:rPr>
          <w:iCs/>
          <w:color w:val="FF0000"/>
        </w:rPr>
        <w:t xml:space="preserve">, </w:t>
      </w:r>
      <w:r w:rsidR="00FE6832" w:rsidRPr="003E007E">
        <w:rPr>
          <w:iCs/>
        </w:rPr>
        <w:t>com</w:t>
      </w:r>
      <w:r w:rsidR="007B597D" w:rsidRPr="003E007E">
        <w:rPr>
          <w:iCs/>
        </w:rPr>
        <w:t xml:space="preserve"> experiência comprovada</w:t>
      </w:r>
      <w:r w:rsidR="007B597D" w:rsidRPr="00CF31CD">
        <w:rPr>
          <w:iCs/>
          <w:color w:val="FF0000"/>
        </w:rPr>
        <w:t xml:space="preserve"> </w:t>
      </w:r>
      <w:r w:rsidR="007B597D" w:rsidRPr="009C1617">
        <w:rPr>
          <w:iCs/>
          <w:color w:val="000000"/>
        </w:rPr>
        <w:t xml:space="preserve">em </w:t>
      </w:r>
      <w:bookmarkStart w:id="16" w:name="_Hlk17120004"/>
      <w:r w:rsidR="00A770EF">
        <w:rPr>
          <w:iCs/>
          <w:color w:val="000000"/>
        </w:rPr>
        <w:t xml:space="preserve">apicultura, </w:t>
      </w:r>
      <w:r w:rsidR="007B597D" w:rsidRPr="009C1617">
        <w:rPr>
          <w:iCs/>
          <w:color w:val="000000"/>
        </w:rPr>
        <w:t>irrigação</w:t>
      </w:r>
      <w:r w:rsidR="00F44E3F" w:rsidRPr="009C1617">
        <w:rPr>
          <w:iCs/>
          <w:color w:val="000000"/>
        </w:rPr>
        <w:t xml:space="preserve"> </w:t>
      </w:r>
      <w:r w:rsidR="007B597D" w:rsidRPr="009C1617">
        <w:rPr>
          <w:iCs/>
          <w:color w:val="000000"/>
        </w:rPr>
        <w:t xml:space="preserve">e </w:t>
      </w:r>
      <w:r w:rsidR="004E11DF" w:rsidRPr="009C1617">
        <w:rPr>
          <w:iCs/>
          <w:color w:val="000000"/>
        </w:rPr>
        <w:t>nutrição</w:t>
      </w:r>
      <w:r w:rsidR="00F44E3F" w:rsidRPr="009C1617">
        <w:rPr>
          <w:iCs/>
          <w:color w:val="000000"/>
        </w:rPr>
        <w:t xml:space="preserve"> animal</w:t>
      </w:r>
      <w:bookmarkEnd w:id="16"/>
      <w:r w:rsidR="007B597D" w:rsidRPr="009C1617">
        <w:rPr>
          <w:iCs/>
          <w:color w:val="000000"/>
        </w:rPr>
        <w:t xml:space="preserve">, </w:t>
      </w:r>
      <w:bookmarkStart w:id="17" w:name="_Hlk16157077"/>
      <w:r w:rsidR="007B597D" w:rsidRPr="009C1617">
        <w:rPr>
          <w:iCs/>
          <w:color w:val="000000"/>
        </w:rPr>
        <w:t xml:space="preserve">por meio de cursos, apresentando certificados, ou experiência de </w:t>
      </w:r>
      <w:r w:rsidR="007B597D" w:rsidRPr="009C1617">
        <w:rPr>
          <w:iCs/>
        </w:rPr>
        <w:t>trabalho atestado pelos contratantes</w:t>
      </w:r>
      <w:bookmarkEnd w:id="17"/>
      <w:r w:rsidR="007B597D" w:rsidRPr="009C1617">
        <w:rPr>
          <w:iCs/>
        </w:rPr>
        <w:t>.</w:t>
      </w:r>
      <w:r w:rsidR="00141121" w:rsidRPr="009C1617">
        <w:rPr>
          <w:iCs/>
        </w:rPr>
        <w:t xml:space="preserve"> </w:t>
      </w:r>
      <w:r w:rsidR="007B597D" w:rsidRPr="009C1617">
        <w:rPr>
          <w:iCs/>
        </w:rPr>
        <w:t>Deverá ter carteira de habilitação para dirigir veículos categoria B. Prazo</w:t>
      </w:r>
      <w:r w:rsidR="00F44E3F" w:rsidRPr="009C1617">
        <w:rPr>
          <w:iCs/>
        </w:rPr>
        <w:t xml:space="preserve"> de </w:t>
      </w:r>
      <w:r w:rsidR="004A61F2" w:rsidRPr="009C1617">
        <w:rPr>
          <w:iCs/>
        </w:rPr>
        <w:t>contratação</w:t>
      </w:r>
      <w:r w:rsidR="007B597D" w:rsidRPr="00A770EF">
        <w:rPr>
          <w:iCs/>
        </w:rPr>
        <w:t xml:space="preserve">: </w:t>
      </w:r>
      <w:r w:rsidR="00CF31CD">
        <w:rPr>
          <w:iCs/>
        </w:rPr>
        <w:t>12</w:t>
      </w:r>
      <w:r w:rsidR="007B597D" w:rsidRPr="00A770EF">
        <w:rPr>
          <w:iCs/>
        </w:rPr>
        <w:t xml:space="preserve"> meses</w:t>
      </w:r>
      <w:r w:rsidR="00FE6832" w:rsidRPr="00A770EF">
        <w:rPr>
          <w:iCs/>
        </w:rPr>
        <w:t>;</w:t>
      </w:r>
    </w:p>
    <w:bookmarkEnd w:id="15"/>
    <w:p w:rsidR="003C335C" w:rsidRPr="009C1617" w:rsidRDefault="00B02FE4" w:rsidP="003C335C">
      <w:r w:rsidRPr="00A770EF">
        <w:t xml:space="preserve">Técnico Profissional Junior (T2) - técnico </w:t>
      </w:r>
      <w:r w:rsidR="00CF31CD">
        <w:t>em aquicultura</w:t>
      </w:r>
      <w:r w:rsidRPr="00A770EF">
        <w:t xml:space="preserve">, com registro no CREA, com experiência comprovada em </w:t>
      </w:r>
      <w:r w:rsidR="00CF31CD">
        <w:rPr>
          <w:iCs/>
          <w:color w:val="000000"/>
        </w:rPr>
        <w:t>aquicultura</w:t>
      </w:r>
      <w:r w:rsidRPr="00A770EF">
        <w:t xml:space="preserve">, por meio de cursos, apresentando certificados, ou experiência de trabalho atestado pelos contratantes. Deverá ter carteira de habilitação para dirigir veículos categoria B. Prazo de contratação: </w:t>
      </w:r>
      <w:r w:rsidR="00CF31CD">
        <w:t>12</w:t>
      </w:r>
      <w:r w:rsidRPr="00A770EF">
        <w:t xml:space="preserve"> meses</w:t>
      </w:r>
      <w:r w:rsidR="006739AA">
        <w:t>.</w:t>
      </w:r>
    </w:p>
    <w:p w:rsidR="003C335C" w:rsidRDefault="003C335C" w:rsidP="003C335C"/>
    <w:p w:rsidR="00CF31CD" w:rsidRDefault="00CF31CD" w:rsidP="00CF31CD">
      <w:r w:rsidRPr="00A770EF">
        <w:t xml:space="preserve">Técnico Profissional Junior (T2) - técnico </w:t>
      </w:r>
      <w:r>
        <w:t>em edificações</w:t>
      </w:r>
      <w:r w:rsidRPr="00A770EF">
        <w:t xml:space="preserve">, com registro no CREA, com experiência comprovada em </w:t>
      </w:r>
      <w:r>
        <w:rPr>
          <w:iCs/>
          <w:color w:val="000000"/>
        </w:rPr>
        <w:t>acompanhamento de obras e softwares de desenho</w:t>
      </w:r>
      <w:r w:rsidRPr="00A770EF">
        <w:t xml:space="preserve">, por meio de cursos, apresentando certificados, ou experiência de trabalho atestado pelos contratantes. Deverá ter carteira de habilitação para dirigir veículos categoria B. Prazo de contratação: </w:t>
      </w:r>
      <w:r>
        <w:t>12</w:t>
      </w:r>
      <w:r w:rsidRPr="00A770EF">
        <w:t xml:space="preserve"> meses</w:t>
      </w:r>
      <w:r>
        <w:t>.</w:t>
      </w:r>
    </w:p>
    <w:p w:rsidR="00CF31CD" w:rsidRDefault="00CF31CD" w:rsidP="00CF31CD"/>
    <w:p w:rsidR="00CF31CD" w:rsidRDefault="00CF31CD" w:rsidP="00CF31CD">
      <w:r w:rsidRPr="00A770EF">
        <w:t xml:space="preserve">Técnico Profissional Junior (T2) </w:t>
      </w:r>
      <w:r>
        <w:t>–</w:t>
      </w:r>
      <w:r w:rsidRPr="00A770EF">
        <w:t xml:space="preserve"> técnico</w:t>
      </w:r>
      <w:r>
        <w:t xml:space="preserve"> administrativo</w:t>
      </w:r>
      <w:r w:rsidRPr="00A770EF">
        <w:t>, com registro no C</w:t>
      </w:r>
      <w:r>
        <w:t>AUC</w:t>
      </w:r>
      <w:r w:rsidRPr="00A770EF">
        <w:t xml:space="preserve">, com experiência comprovada em </w:t>
      </w:r>
      <w:r>
        <w:rPr>
          <w:iCs/>
          <w:color w:val="000000"/>
        </w:rPr>
        <w:t>acompanhamento de obras e softwares de desenho</w:t>
      </w:r>
      <w:r w:rsidRPr="00A770EF">
        <w:t xml:space="preserve">, por meio de cursos, apresentando certificados, ou experiência de trabalho atestado pelos contratantes. Deverá ter carteira de habilitação para dirigir veículos categoria B. Prazo de contratação: </w:t>
      </w:r>
      <w:r>
        <w:t>12</w:t>
      </w:r>
      <w:r w:rsidRPr="00A770EF">
        <w:t xml:space="preserve"> meses</w:t>
      </w:r>
      <w:r>
        <w:t>.</w:t>
      </w:r>
    </w:p>
    <w:p w:rsidR="00CF31CD" w:rsidRDefault="00CF31CD" w:rsidP="00CF31CD"/>
    <w:p w:rsidR="00CF31CD" w:rsidRDefault="00CF31CD" w:rsidP="00CF31CD"/>
    <w:p w:rsidR="00CF31CD" w:rsidRPr="009C1617" w:rsidRDefault="00CF31CD" w:rsidP="003C335C"/>
    <w:p w:rsidR="006E253F" w:rsidRPr="009C1617" w:rsidRDefault="006E253F" w:rsidP="00CF31CD">
      <w:pPr>
        <w:pStyle w:val="Ttulo1"/>
      </w:pPr>
      <w:bookmarkStart w:id="18" w:name="_Toc513634605"/>
      <w:bookmarkStart w:id="19" w:name="_Toc20235018"/>
      <w:r w:rsidRPr="009C1617">
        <w:t>CONDIÇÕES DE PARTICIPAÇÃO</w:t>
      </w:r>
      <w:bookmarkEnd w:id="18"/>
      <w:bookmarkEnd w:id="19"/>
    </w:p>
    <w:p w:rsidR="006E253F" w:rsidRPr="009C1617" w:rsidRDefault="006E253F" w:rsidP="006E253F">
      <w:pPr>
        <w:rPr>
          <w:szCs w:val="20"/>
        </w:rPr>
      </w:pPr>
    </w:p>
    <w:p w:rsidR="00557C61" w:rsidRPr="009C1617" w:rsidRDefault="001C75D1" w:rsidP="000E7EC9">
      <w:pPr>
        <w:pStyle w:val="Ttulo2"/>
        <w:ind w:left="0" w:firstLine="0"/>
      </w:pPr>
      <w:bookmarkStart w:id="20" w:name="_Ref449450707"/>
      <w:r w:rsidRPr="009C1617">
        <w:t xml:space="preserve">Poderão participar da presente licitação empresas do ramo, pertinente e compatível com o objeto desta licitação, individuais que atendam </w:t>
      </w:r>
      <w:r w:rsidR="003A1854" w:rsidRPr="009C1617">
        <w:t>à</w:t>
      </w:r>
      <w:r w:rsidRPr="009C1617">
        <w:t>s exigências do TR e seus anexos</w:t>
      </w:r>
      <w:r w:rsidR="00D52EFE" w:rsidRPr="009C1617">
        <w:t>.</w:t>
      </w:r>
    </w:p>
    <w:p w:rsidR="003A1854" w:rsidRPr="009C1617" w:rsidRDefault="003A1854" w:rsidP="003A1854"/>
    <w:p w:rsidR="00D52EFE" w:rsidRPr="009C1617" w:rsidRDefault="00D52EFE" w:rsidP="000E7EC9"/>
    <w:p w:rsidR="0001193D" w:rsidRPr="009C1617" w:rsidRDefault="0001193D" w:rsidP="000E7EC9">
      <w:pPr>
        <w:pStyle w:val="Ttulo2"/>
        <w:ind w:left="0" w:firstLine="0"/>
      </w:pPr>
      <w:bookmarkStart w:id="21" w:name="_Ref441152334"/>
      <w:bookmarkEnd w:id="20"/>
      <w:r w:rsidRPr="009C1617">
        <w:t>CONSÓRCIO</w:t>
      </w:r>
    </w:p>
    <w:p w:rsidR="003C7BB6" w:rsidRPr="009C1617" w:rsidRDefault="003C7BB6" w:rsidP="00673BC3"/>
    <w:p w:rsidR="00357E46" w:rsidRPr="009C1617" w:rsidRDefault="003A1854" w:rsidP="003A1854">
      <w:pPr>
        <w:pStyle w:val="Ttulo3"/>
        <w:ind w:left="0" w:firstLine="0"/>
      </w:pPr>
      <w:r w:rsidRPr="009C1617">
        <w:t xml:space="preserve">Não </w:t>
      </w:r>
      <w:r w:rsidR="00D26FBA" w:rsidRPr="009C1617">
        <w:t>s</w:t>
      </w:r>
      <w:r w:rsidR="0001193D" w:rsidRPr="009C1617">
        <w:t xml:space="preserve">erá permitida a participação de pessoas jurídicas organizadas sob a forma de Consórcio </w:t>
      </w:r>
    </w:p>
    <w:p w:rsidR="003A1854" w:rsidRPr="009C1617" w:rsidRDefault="003A1854" w:rsidP="003A1854">
      <w:pPr>
        <w:rPr>
          <w:lang w:eastAsia="pt-BR"/>
        </w:rPr>
      </w:pPr>
    </w:p>
    <w:p w:rsidR="00357E46" w:rsidRPr="009C1617" w:rsidRDefault="00357E46" w:rsidP="003F1663">
      <w:pPr>
        <w:pStyle w:val="Ttulo3"/>
        <w:numPr>
          <w:ilvl w:val="0"/>
          <w:numId w:val="0"/>
        </w:numPr>
      </w:pPr>
    </w:p>
    <w:p w:rsidR="00A61E80" w:rsidRPr="009C1617" w:rsidRDefault="00A61E80" w:rsidP="000E7EC9">
      <w:pPr>
        <w:pStyle w:val="Ttulo2"/>
        <w:ind w:left="0" w:firstLine="0"/>
      </w:pPr>
      <w:bookmarkStart w:id="22" w:name="_Ref455652949"/>
      <w:r w:rsidRPr="009C1617">
        <w:t>SUBCONTRATAÇÃO</w:t>
      </w:r>
      <w:bookmarkEnd w:id="21"/>
      <w:bookmarkEnd w:id="22"/>
    </w:p>
    <w:p w:rsidR="00A61E80" w:rsidRPr="009C1617" w:rsidRDefault="00A61E80" w:rsidP="00A61E80">
      <w:pPr>
        <w:rPr>
          <w:szCs w:val="20"/>
        </w:rPr>
      </w:pPr>
    </w:p>
    <w:p w:rsidR="00391E4F" w:rsidRPr="009C1617" w:rsidRDefault="00391E4F" w:rsidP="00391E4F">
      <w:r w:rsidRPr="009C1617">
        <w:t>6.3.1. Não será permitida a subcontratação total ou parcial dos serviços objeto deste Termo de Referência.</w:t>
      </w:r>
    </w:p>
    <w:p w:rsidR="001C4864" w:rsidRPr="009C1617" w:rsidRDefault="001C4864" w:rsidP="00BD657C">
      <w:pPr>
        <w:rPr>
          <w:color w:val="0070C0"/>
        </w:rPr>
      </w:pPr>
    </w:p>
    <w:p w:rsidR="003A1854" w:rsidRPr="009C1617" w:rsidRDefault="003A1854" w:rsidP="00BD657C"/>
    <w:p w:rsidR="005B2B2E" w:rsidRPr="009C1617" w:rsidRDefault="005B2B2E" w:rsidP="003F1663">
      <w:pPr>
        <w:pStyle w:val="Ttulo2"/>
      </w:pPr>
      <w:r w:rsidRPr="009C1617">
        <w:t xml:space="preserve">VISITA AO LOCAL </w:t>
      </w:r>
      <w:r w:rsidR="004B0FD3" w:rsidRPr="009C1617">
        <w:t>DOS SERVIÇOS</w:t>
      </w:r>
    </w:p>
    <w:p w:rsidR="005B2B2E" w:rsidRPr="009C1617" w:rsidRDefault="005B2B2E" w:rsidP="005B2B2E">
      <w:pPr>
        <w:rPr>
          <w:szCs w:val="20"/>
        </w:rPr>
      </w:pPr>
    </w:p>
    <w:p w:rsidR="005B2B2E" w:rsidRPr="009C1617" w:rsidRDefault="005B2B2E" w:rsidP="00074616">
      <w:pPr>
        <w:pStyle w:val="Ttulo3"/>
        <w:ind w:left="0" w:firstLine="0"/>
      </w:pPr>
      <w:r w:rsidRPr="009C1617">
        <w:t xml:space="preserve">A visita aos locais de prestação dos serviços </w:t>
      </w:r>
      <w:r w:rsidRPr="009C1617">
        <w:rPr>
          <w:b/>
          <w:u w:val="single"/>
        </w:rPr>
        <w:t xml:space="preserve">NÃO </w:t>
      </w:r>
      <w:r w:rsidRPr="009C1617">
        <w:rPr>
          <w:u w:val="single"/>
        </w:rPr>
        <w:t>será obrigatória</w:t>
      </w:r>
      <w:r w:rsidR="00A94646" w:rsidRPr="009C1617">
        <w:t>, porém, recomenda-se aos</w:t>
      </w:r>
      <w:r w:rsidRPr="009C1617">
        <w:t xml:space="preserve"> licitantes que seja realizada a visita aos locais onde serão executados os serviços e suas circunvizinhanças, por intermédio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DF0EBC" w:rsidRPr="009C1617" w:rsidRDefault="00DF0EBC" w:rsidP="006E1563"/>
    <w:p w:rsidR="005B2B2E" w:rsidRPr="009C1617" w:rsidRDefault="00A94646" w:rsidP="00074616">
      <w:pPr>
        <w:pStyle w:val="Ttulo3"/>
        <w:ind w:left="0" w:firstLine="0"/>
      </w:pPr>
      <w:r w:rsidRPr="009C1617">
        <w:t>É de inteira responsabilidade do</w:t>
      </w:r>
      <w:r w:rsidR="005B2B2E" w:rsidRPr="009C1617">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9C1617" w:rsidRDefault="005B2B2E" w:rsidP="003F1663">
      <w:pPr>
        <w:pStyle w:val="Ttulo2"/>
        <w:numPr>
          <w:ilvl w:val="0"/>
          <w:numId w:val="0"/>
        </w:numPr>
      </w:pPr>
    </w:p>
    <w:p w:rsidR="005B2B2E" w:rsidRPr="009C1617" w:rsidRDefault="005B2B2E" w:rsidP="003F1663">
      <w:pPr>
        <w:pStyle w:val="Ttulo3"/>
      </w:pPr>
      <w:r w:rsidRPr="009C1617">
        <w:t xml:space="preserve">Os custos de visita aos locais </w:t>
      </w:r>
      <w:r w:rsidR="004B0FD3" w:rsidRPr="009C1617">
        <w:t>dos serviços</w:t>
      </w:r>
      <w:r w:rsidR="00A94646" w:rsidRPr="009C1617">
        <w:t xml:space="preserve"> correrão por exclusiva conta do</w:t>
      </w:r>
      <w:r w:rsidRPr="009C1617">
        <w:t xml:space="preserve"> licitante.</w:t>
      </w:r>
    </w:p>
    <w:p w:rsidR="005B2B2E" w:rsidRPr="009C1617" w:rsidRDefault="005B2B2E" w:rsidP="003F1663">
      <w:pPr>
        <w:pStyle w:val="Ttulo2"/>
        <w:numPr>
          <w:ilvl w:val="0"/>
          <w:numId w:val="0"/>
        </w:numPr>
      </w:pPr>
    </w:p>
    <w:p w:rsidR="005B2B2E" w:rsidRPr="009C1617" w:rsidRDefault="005B2B2E" w:rsidP="004B0FD3">
      <w:pPr>
        <w:pStyle w:val="Ttulo3"/>
        <w:numPr>
          <w:ilvl w:val="0"/>
          <w:numId w:val="0"/>
        </w:numPr>
      </w:pPr>
      <w:r w:rsidRPr="009C1617">
        <w:t>Em caso de dúvidas sobre a visita ao local onde serã</w:t>
      </w:r>
      <w:r w:rsidR="00A94646" w:rsidRPr="009C1617">
        <w:t xml:space="preserve">o </w:t>
      </w:r>
      <w:r w:rsidR="007D5CCA" w:rsidRPr="009C1617">
        <w:t>executados</w:t>
      </w:r>
      <w:r w:rsidR="00A94646" w:rsidRPr="009C1617">
        <w:t xml:space="preserve"> </w:t>
      </w:r>
      <w:r w:rsidR="004B0FD3" w:rsidRPr="009C1617">
        <w:t xml:space="preserve">os </w:t>
      </w:r>
      <w:r w:rsidR="00A94646" w:rsidRPr="009C1617">
        <w:t>serviços o</w:t>
      </w:r>
      <w:r w:rsidRPr="009C1617">
        <w:t xml:space="preserve">s licitantes deverão contatar com a Gerência Regional de </w:t>
      </w:r>
      <w:r w:rsidR="004B0FD3" w:rsidRPr="009C1617">
        <w:rPr>
          <w:iCs/>
        </w:rPr>
        <w:t>Revitalização</w:t>
      </w:r>
      <w:r w:rsidRPr="009C1617">
        <w:t xml:space="preserve"> da </w:t>
      </w:r>
      <w:r w:rsidR="00773508" w:rsidRPr="009C1617">
        <w:t>Codevasf</w:t>
      </w:r>
      <w:r w:rsidRPr="009C1617">
        <w:t xml:space="preserve">, em </w:t>
      </w:r>
      <w:r w:rsidR="004B0FD3" w:rsidRPr="009C1617">
        <w:t xml:space="preserve">Aracaju, </w:t>
      </w:r>
      <w:r w:rsidR="00611D5E" w:rsidRPr="009C1617">
        <w:t xml:space="preserve">no estado de </w:t>
      </w:r>
      <w:r w:rsidR="004B0FD3" w:rsidRPr="009C1617">
        <w:t>Sergipe</w:t>
      </w:r>
      <w:r w:rsidR="00611D5E" w:rsidRPr="009C1617">
        <w:t xml:space="preserve">, </w:t>
      </w:r>
      <w:r w:rsidRPr="009C1617">
        <w:t xml:space="preserve">no telefone: </w:t>
      </w:r>
      <w:r w:rsidR="004B0FD3" w:rsidRPr="009C1617">
        <w:t>(79</w:t>
      </w:r>
      <w:r w:rsidRPr="009C1617">
        <w:t>)</w:t>
      </w:r>
      <w:r w:rsidR="004B0FD3" w:rsidRPr="009C1617">
        <w:t xml:space="preserve"> 3194-422</w:t>
      </w:r>
      <w:r w:rsidR="003E007E">
        <w:t>6</w:t>
      </w:r>
      <w:r w:rsidR="00FA05A0" w:rsidRPr="009C1617">
        <w:t>.</w:t>
      </w:r>
    </w:p>
    <w:p w:rsidR="004B0FD3" w:rsidRPr="009C1617" w:rsidRDefault="004B0FD3" w:rsidP="004B0FD3"/>
    <w:p w:rsidR="00D07853" w:rsidRPr="009C1617" w:rsidRDefault="00D07853" w:rsidP="00D07853"/>
    <w:p w:rsidR="00BD657C" w:rsidRPr="009C1617" w:rsidRDefault="00BD657C" w:rsidP="00BD657C"/>
    <w:p w:rsidR="00E5560C" w:rsidRPr="009C1617" w:rsidRDefault="00E5560C" w:rsidP="007A18DB">
      <w:pPr>
        <w:pStyle w:val="Ttulo1"/>
      </w:pPr>
      <w:bookmarkStart w:id="23" w:name="_Toc20235019"/>
      <w:r w:rsidRPr="009C1617">
        <w:t>PROPOSTA</w:t>
      </w:r>
      <w:bookmarkEnd w:id="23"/>
    </w:p>
    <w:p w:rsidR="00E5560C" w:rsidRPr="009C1617" w:rsidRDefault="00E5560C" w:rsidP="00E5560C">
      <w:pPr>
        <w:rPr>
          <w:szCs w:val="20"/>
        </w:rPr>
      </w:pPr>
    </w:p>
    <w:p w:rsidR="00E5560C" w:rsidRPr="009C1617" w:rsidRDefault="00E5560C" w:rsidP="00074616">
      <w:pPr>
        <w:pStyle w:val="Ttulo2"/>
        <w:ind w:left="0" w:firstLine="0"/>
      </w:pPr>
      <w:r w:rsidRPr="009C1617">
        <w:t xml:space="preserve">A Proposta </w:t>
      </w:r>
      <w:r w:rsidR="007B117B" w:rsidRPr="009C1617">
        <w:t>de Preços</w:t>
      </w:r>
      <w:r w:rsidR="003A1854" w:rsidRPr="009C1617">
        <w:t xml:space="preserve"> </w:t>
      </w:r>
      <w:r w:rsidRPr="009C1617">
        <w:t>deverá ser firme e precisa, limitada rigorosamente ao objeto desta licitação, e não poderá conter condições ou alternativas não previstas neste TR e seus Anexos constitutivos.</w:t>
      </w:r>
    </w:p>
    <w:p w:rsidR="00E5560C" w:rsidRPr="009C1617" w:rsidRDefault="00E5560C" w:rsidP="009F259F">
      <w:pPr>
        <w:rPr>
          <w:szCs w:val="20"/>
        </w:rPr>
      </w:pPr>
    </w:p>
    <w:p w:rsidR="00E5560C" w:rsidRPr="009C1617" w:rsidRDefault="00E5560C" w:rsidP="003F1663">
      <w:pPr>
        <w:pStyle w:val="Ttulo2"/>
      </w:pPr>
      <w:r w:rsidRPr="009C1617">
        <w:t xml:space="preserve">A Proposta </w:t>
      </w:r>
      <w:r w:rsidR="007B117B" w:rsidRPr="009C1617">
        <w:t>de Preços</w:t>
      </w:r>
      <w:r w:rsidRPr="009C1617">
        <w:t xml:space="preserve"> constitui-se dos seguintes documentos:</w:t>
      </w:r>
    </w:p>
    <w:p w:rsidR="00E5560C" w:rsidRPr="00D04717" w:rsidRDefault="00E5560C" w:rsidP="00E5560C"/>
    <w:p w:rsidR="00D94A95" w:rsidRPr="00A770EF" w:rsidRDefault="005037EE" w:rsidP="00B638E1">
      <w:pPr>
        <w:pStyle w:val="PargrafodaLista"/>
        <w:numPr>
          <w:ilvl w:val="0"/>
          <w:numId w:val="8"/>
        </w:numPr>
      </w:pPr>
      <w:r w:rsidRPr="00A770EF">
        <w:t>Planilha de Custos dos serviços com todos os seus itens, devidamente preenchida, com clareza e sem rasuras, conforme modelo constante do</w:t>
      </w:r>
      <w:r w:rsidR="00572A64" w:rsidRPr="00A770EF">
        <w:t xml:space="preserve"> </w:t>
      </w:r>
      <w:r w:rsidR="008E1667" w:rsidRPr="00A770EF">
        <w:t xml:space="preserve">Anexo III </w:t>
      </w:r>
      <w:r w:rsidRPr="00A770EF">
        <w:t xml:space="preserve">(Formulários </w:t>
      </w:r>
      <w:r w:rsidR="00EB2247" w:rsidRPr="00A770EF">
        <w:t>PFS, PFS-I, PFS-II, PFS-III, PFS-IV, PFS-VI</w:t>
      </w:r>
      <w:r w:rsidR="00A91A1D" w:rsidRPr="00A770EF">
        <w:t xml:space="preserve"> e </w:t>
      </w:r>
      <w:r w:rsidR="00EB2247" w:rsidRPr="00A770EF">
        <w:t>PFS-VII</w:t>
      </w:r>
      <w:r w:rsidRPr="00A770EF">
        <w:t xml:space="preserve">) que é parte integrante deste </w:t>
      </w:r>
      <w:r w:rsidR="00EB2247" w:rsidRPr="00A770EF">
        <w:t>TR</w:t>
      </w:r>
      <w:r w:rsidRPr="00A770EF">
        <w:t xml:space="preserve">, observando-se os preços máximos globais orçados pela </w:t>
      </w:r>
      <w:r w:rsidR="00773508" w:rsidRPr="00A770EF">
        <w:t>Codevasf</w:t>
      </w:r>
      <w:r w:rsidR="00D94A95" w:rsidRPr="00A770EF">
        <w:t>.</w:t>
      </w:r>
    </w:p>
    <w:p w:rsidR="00EB2247" w:rsidRPr="00A770EF" w:rsidRDefault="00EB2247" w:rsidP="00EB2247"/>
    <w:p w:rsidR="00D94A95" w:rsidRPr="00A770EF" w:rsidRDefault="00D94A95" w:rsidP="00B638E1">
      <w:pPr>
        <w:pStyle w:val="PargrafodaLista"/>
        <w:numPr>
          <w:ilvl w:val="0"/>
          <w:numId w:val="7"/>
        </w:numPr>
        <w:ind w:left="993" w:hanging="284"/>
      </w:pPr>
      <w:r w:rsidRPr="00A770EF">
        <w:t xml:space="preserve">Junto com a proposta, as </w:t>
      </w:r>
      <w:r w:rsidR="0050178F" w:rsidRPr="00A770EF">
        <w:t>Planilhas de Custos dos Serviço</w:t>
      </w:r>
      <w:r w:rsidR="00955244" w:rsidRPr="00A770EF">
        <w:t>s</w:t>
      </w:r>
      <w:r w:rsidR="006F5404" w:rsidRPr="00A770EF">
        <w:t xml:space="preserve"> </w:t>
      </w:r>
      <w:r w:rsidRPr="00A770EF">
        <w:t>deverão ser apresentadas em meio eletrônico (Microsoft Excel ou software livre), sem proteção do arquivo, objetivando facilitar a conferência da mesma;</w:t>
      </w:r>
    </w:p>
    <w:p w:rsidR="00D94A95" w:rsidRPr="00A770EF" w:rsidRDefault="00D94A95" w:rsidP="00EB2247"/>
    <w:p w:rsidR="00D94A95" w:rsidRPr="00A770EF" w:rsidRDefault="00D94A95" w:rsidP="00B638E1">
      <w:pPr>
        <w:pStyle w:val="PargrafodaLista"/>
        <w:numPr>
          <w:ilvl w:val="0"/>
          <w:numId w:val="8"/>
        </w:numPr>
      </w:pPr>
      <w:r w:rsidRPr="00A770EF">
        <w:t xml:space="preserve">Detalhamento dos Encargos Sociais </w:t>
      </w:r>
      <w:r w:rsidR="00681CBD" w:rsidRPr="00A770EF">
        <w:t>– Formulário PF</w:t>
      </w:r>
      <w:r w:rsidR="00EB2247" w:rsidRPr="00A770EF">
        <w:t>S</w:t>
      </w:r>
      <w:r w:rsidR="00681CBD" w:rsidRPr="00A770EF">
        <w:t>-</w:t>
      </w:r>
      <w:r w:rsidR="00EB2247" w:rsidRPr="00A770EF">
        <w:t>VIII</w:t>
      </w:r>
      <w:r w:rsidR="00681CBD" w:rsidRPr="00A770EF">
        <w:t xml:space="preserve"> (ver</w:t>
      </w:r>
      <w:r w:rsidR="00C06E81" w:rsidRPr="00A770EF">
        <w:t xml:space="preserve"> Anexo III)</w:t>
      </w:r>
    </w:p>
    <w:p w:rsidR="008B1A0D" w:rsidRPr="00A770EF" w:rsidRDefault="008B1A0D" w:rsidP="008B1A0D">
      <w:pPr>
        <w:pStyle w:val="PargrafodaLista"/>
      </w:pPr>
      <w:r w:rsidRPr="00A770EF">
        <w:t xml:space="preserve">- </w:t>
      </w:r>
      <w:r w:rsidR="00B66FC1" w:rsidRPr="00A770EF">
        <w:t>No Quadro PFS-VIII, o</w:t>
      </w:r>
      <w:r w:rsidRPr="00A770EF">
        <w:t xml:space="preserve"> Licitante deverá demonstrar os percentuais dos encargos sociais básicos definidos em legislação. Os grupos de encargos que recebem incidência e reincidência dos encargos básicos devem ser corretamente definidos.</w:t>
      </w:r>
    </w:p>
    <w:p w:rsidR="008B1A0D" w:rsidRPr="00A770EF" w:rsidRDefault="008B1A0D" w:rsidP="008B1A0D">
      <w:pPr>
        <w:pStyle w:val="PargrafodaLista"/>
      </w:pPr>
    </w:p>
    <w:p w:rsidR="00EB2247" w:rsidRPr="00A770EF" w:rsidRDefault="00681CBD" w:rsidP="00B638E1">
      <w:pPr>
        <w:pStyle w:val="PargrafodaLista"/>
        <w:numPr>
          <w:ilvl w:val="0"/>
          <w:numId w:val="8"/>
        </w:numPr>
      </w:pPr>
      <w:r w:rsidRPr="00A770EF">
        <w:t xml:space="preserve">Cronograma Financeiro </w:t>
      </w:r>
      <w:r w:rsidR="00EB2247" w:rsidRPr="00A770EF">
        <w:t xml:space="preserve">– </w:t>
      </w:r>
      <w:r w:rsidRPr="00A770EF">
        <w:t>Formulário PF</w:t>
      </w:r>
      <w:r w:rsidR="00EB2247" w:rsidRPr="00A770EF">
        <w:t>S-V</w:t>
      </w:r>
      <w:r w:rsidRPr="00A770EF">
        <w:t xml:space="preserve"> (ver</w:t>
      </w:r>
      <w:r w:rsidR="00C06E81" w:rsidRPr="00A770EF">
        <w:t xml:space="preserve"> Anexo III)</w:t>
      </w:r>
      <w:r w:rsidR="00EB2247" w:rsidRPr="00A770EF">
        <w:t>.</w:t>
      </w:r>
    </w:p>
    <w:p w:rsidR="008B1A0D" w:rsidRPr="00A770EF" w:rsidRDefault="008B1A0D" w:rsidP="008B1A0D">
      <w:pPr>
        <w:pStyle w:val="PargrafodaLista"/>
      </w:pPr>
      <w:r w:rsidRPr="00A770EF">
        <w:t>- Em relação ao cronograma financeiro (Quadro PFS-V), não haverá parcela de mobilização, nem de desmobilização, em função da natureza dos serviços, que não envolve canteiro de obras</w:t>
      </w:r>
      <w:r w:rsidR="009C1617" w:rsidRPr="00A770EF">
        <w:t xml:space="preserve"> e</w:t>
      </w:r>
      <w:r w:rsidRPr="00A770EF">
        <w:t xml:space="preserve"> não exige transporte de máquinas/equipamentos pesados</w:t>
      </w:r>
      <w:r w:rsidR="009C1617" w:rsidRPr="00A770EF">
        <w:t>.</w:t>
      </w:r>
    </w:p>
    <w:p w:rsidR="00D94A95" w:rsidRPr="00D04717" w:rsidRDefault="00D94A95" w:rsidP="00E5560C">
      <w:pPr>
        <w:rPr>
          <w:szCs w:val="20"/>
        </w:rPr>
      </w:pPr>
    </w:p>
    <w:p w:rsidR="00E5560C" w:rsidRPr="00D04717" w:rsidRDefault="001B2CD1" w:rsidP="00074616">
      <w:pPr>
        <w:pStyle w:val="Ttulo2"/>
        <w:ind w:left="0" w:firstLine="0"/>
      </w:pPr>
      <w:r w:rsidRPr="00D04717">
        <w:t>A Proposta deverá ser datada e assi</w:t>
      </w:r>
      <w:r w:rsidR="00B66FC1" w:rsidRPr="00D04717">
        <w:t>nada pelo representante legal do</w:t>
      </w:r>
      <w:r w:rsidRPr="00D04717">
        <w:t xml:space="preserve"> licitante, com o valor global evidenciado em separado na 1ª folha da proposta, em algarismo e por extenso, baseado nos quantitativos dos serviços descritos na Planilha de Custos da </w:t>
      </w:r>
      <w:r w:rsidR="00773508" w:rsidRPr="00D04717">
        <w:t>Codevasf</w:t>
      </w:r>
      <w:r w:rsidRPr="00D04717">
        <w:t xml:space="preserve">, nela incluídos todos os impostos e taxas, emolumentos e tributos, leis, encargos sociais e previdenciários, lucro, despesas </w:t>
      </w:r>
      <w:r w:rsidRPr="00D04717">
        <w:lastRenderedPageBreak/>
        <w:t>indiretas, custos relativos à mão-de-obra e ao transporte até o local dos serviços. No caso de omissão das referidas despesas, considerar-se-ão inclusas no valor global ofertado</w:t>
      </w:r>
      <w:r w:rsidR="00E5560C" w:rsidRPr="00D04717">
        <w:t>.</w:t>
      </w:r>
    </w:p>
    <w:p w:rsidR="00584A78" w:rsidRPr="00D04717" w:rsidRDefault="00584A78" w:rsidP="009B522D"/>
    <w:p w:rsidR="00E5560C" w:rsidRPr="00D04717" w:rsidRDefault="00E5560C" w:rsidP="00074616">
      <w:pPr>
        <w:pStyle w:val="Ttulo2"/>
        <w:ind w:left="0" w:firstLine="0"/>
      </w:pPr>
      <w:r w:rsidRPr="00D04717">
        <w:t>O prazo de validade das propostas será de 60 (sessenta) dias contado a partir da data estabelecida para a entrega das mesmas, sujeito à revalidação por idêntico período.</w:t>
      </w:r>
    </w:p>
    <w:p w:rsidR="00E5560C" w:rsidRPr="00D04717" w:rsidRDefault="00E5560C" w:rsidP="009B522D">
      <w:pPr>
        <w:rPr>
          <w:szCs w:val="20"/>
        </w:rPr>
      </w:pPr>
    </w:p>
    <w:p w:rsidR="00210A4B" w:rsidRPr="00D04717" w:rsidRDefault="007A0D19" w:rsidP="00074616">
      <w:pPr>
        <w:pStyle w:val="Ttulo2"/>
        <w:ind w:left="0" w:firstLine="0"/>
      </w:pPr>
      <w:r w:rsidRPr="00D04717">
        <w:t>Não poderão ser considerados no Detalhamento das Despesas Fiscais</w:t>
      </w:r>
      <w:r w:rsidR="00291EA5" w:rsidRPr="00D04717">
        <w:t>,</w:t>
      </w:r>
      <w:r w:rsidRPr="00D04717">
        <w:t xml:space="preserve"> os tributos Imposto de Renda Pessoa Jurídica </w:t>
      </w:r>
      <w:r w:rsidR="00291EA5" w:rsidRPr="00D04717">
        <w:t>(I</w:t>
      </w:r>
      <w:r w:rsidRPr="00D04717">
        <w:t>RPJ</w:t>
      </w:r>
      <w:r w:rsidR="00291EA5" w:rsidRPr="00D04717">
        <w:t>)</w:t>
      </w:r>
      <w:r w:rsidRPr="00D04717">
        <w:t xml:space="preserve"> e Contribuição Social sobre o Lucro Líquido </w:t>
      </w:r>
      <w:r w:rsidR="00291EA5" w:rsidRPr="00D04717">
        <w:t>(</w:t>
      </w:r>
      <w:r w:rsidRPr="00D04717">
        <w:t>CSLL</w:t>
      </w:r>
      <w:r w:rsidR="00291EA5" w:rsidRPr="00D04717">
        <w:t>)</w:t>
      </w:r>
      <w:r w:rsidRPr="00D04717">
        <w:t>, conforme recomendação do Tribunal de Contas da União, bem como a CPMF extinta a partir de 2008.</w:t>
      </w:r>
      <w:r w:rsidR="00B93A1A" w:rsidRPr="00D04717">
        <w:t xml:space="preserve"> </w:t>
      </w:r>
      <w:r w:rsidR="00CD690A" w:rsidRPr="00D04717">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rsidR="005B2B2E" w:rsidRPr="00D04717" w:rsidRDefault="005B2B2E" w:rsidP="003F1663">
      <w:pPr>
        <w:pStyle w:val="Ttulo2"/>
        <w:numPr>
          <w:ilvl w:val="0"/>
          <w:numId w:val="0"/>
        </w:numPr>
      </w:pPr>
    </w:p>
    <w:p w:rsidR="00210A4B" w:rsidRPr="00D04717" w:rsidRDefault="00210A4B" w:rsidP="00074616">
      <w:pPr>
        <w:pStyle w:val="Ttulo3"/>
        <w:ind w:left="0" w:firstLine="0"/>
      </w:pPr>
      <w:r w:rsidRPr="00D04717">
        <w:t>No demonstrativo de despesas fiscais, deverá ser informado o regime de tributação, ou seja, se baseado no lucro real ou no lucro presumido.</w:t>
      </w:r>
    </w:p>
    <w:p w:rsidR="00210A4B" w:rsidRPr="00D04717" w:rsidRDefault="00210A4B" w:rsidP="00210A4B"/>
    <w:p w:rsidR="00210A4B" w:rsidRPr="00D04717" w:rsidRDefault="00210A4B" w:rsidP="00074616">
      <w:pPr>
        <w:pStyle w:val="Ttulo3"/>
        <w:ind w:left="0" w:firstLine="0"/>
      </w:pPr>
      <w:r w:rsidRPr="00D04717">
        <w:t>As alíquotas dos tributos devem estar em conformidade com a legislação vigente, considerando o regime de tributação de acordo com o perfil jurídico-fiscal da empresa licitante.</w:t>
      </w:r>
    </w:p>
    <w:p w:rsidR="00210A4B" w:rsidRPr="003A1854" w:rsidRDefault="00210A4B" w:rsidP="00210A4B"/>
    <w:p w:rsidR="00A91A1D" w:rsidRPr="003A1854" w:rsidRDefault="00B66FC1" w:rsidP="00074616">
      <w:pPr>
        <w:pStyle w:val="Ttulo2"/>
        <w:ind w:left="0" w:firstLine="0"/>
      </w:pPr>
      <w:r w:rsidRPr="003A1854">
        <w:t>O</w:t>
      </w:r>
      <w:r w:rsidR="00A91A1D" w:rsidRPr="003A1854">
        <w:t xml:space="preserve"> Licitante deverá prever custos com combustível, lubrificantes, manutenção, depreciação, licenciamento, seguro e impostos dos veículos em sua Proposta.</w:t>
      </w:r>
    </w:p>
    <w:p w:rsidR="00A91A1D" w:rsidRPr="00D04717" w:rsidRDefault="00A91A1D" w:rsidP="00A91A1D">
      <w:pPr>
        <w:rPr>
          <w:color w:val="0070C0"/>
        </w:rPr>
      </w:pPr>
    </w:p>
    <w:p w:rsidR="00A91A1D" w:rsidRPr="009F7095" w:rsidRDefault="00A91A1D" w:rsidP="00074616">
      <w:pPr>
        <w:pStyle w:val="Ttulo2"/>
        <w:ind w:left="0" w:firstLine="0"/>
      </w:pPr>
      <w:r w:rsidRPr="009F7095">
        <w:t>As despesas relativas ao deslocamento da equipe deverão ser lançadas no Quadro PFS-I</w:t>
      </w:r>
      <w:r w:rsidR="008D78B8" w:rsidRPr="009F7095">
        <w:t>I</w:t>
      </w:r>
      <w:r w:rsidRPr="009F7095">
        <w:t xml:space="preserve"> </w:t>
      </w:r>
      <w:r w:rsidR="001523C2" w:rsidRPr="009F7095">
        <w:t>(ver</w:t>
      </w:r>
      <w:r w:rsidR="001C2393" w:rsidRPr="009F7095">
        <w:t xml:space="preserve"> Anexo III</w:t>
      </w:r>
      <w:r w:rsidR="001523C2" w:rsidRPr="009F7095">
        <w:t>)</w:t>
      </w:r>
      <w:r w:rsidRPr="009F7095">
        <w:t>.</w:t>
      </w:r>
    </w:p>
    <w:p w:rsidR="001523C2" w:rsidRDefault="001523C2" w:rsidP="001523C2">
      <w:pPr>
        <w:rPr>
          <w:color w:val="0070C0"/>
        </w:rPr>
      </w:pPr>
    </w:p>
    <w:p w:rsidR="00246DE3" w:rsidRDefault="00246DE3" w:rsidP="001523C2">
      <w:pPr>
        <w:rPr>
          <w:color w:val="0070C0"/>
        </w:rPr>
      </w:pPr>
    </w:p>
    <w:p w:rsidR="00246DE3" w:rsidRDefault="00246DE3" w:rsidP="001523C2">
      <w:pPr>
        <w:rPr>
          <w:color w:val="0070C0"/>
        </w:rPr>
      </w:pPr>
    </w:p>
    <w:p w:rsidR="00246DE3" w:rsidRPr="00D04717" w:rsidRDefault="00246DE3" w:rsidP="001523C2">
      <w:pPr>
        <w:rPr>
          <w:color w:val="0070C0"/>
        </w:rPr>
      </w:pPr>
    </w:p>
    <w:p w:rsidR="00D07853" w:rsidRPr="00D04717" w:rsidRDefault="00D07853" w:rsidP="00DA6B69"/>
    <w:p w:rsidR="005B2B2E" w:rsidRPr="00D04717" w:rsidRDefault="005B2B2E" w:rsidP="007A18DB">
      <w:pPr>
        <w:pStyle w:val="Ttulo1"/>
      </w:pPr>
      <w:bookmarkStart w:id="24" w:name="_Toc20235020"/>
      <w:r w:rsidRPr="00D04717">
        <w:t>DOCUMENTAÇÃO DE HABILITAÇÃO</w:t>
      </w:r>
      <w:bookmarkEnd w:id="24"/>
    </w:p>
    <w:p w:rsidR="00061FAB" w:rsidRPr="00D04717" w:rsidRDefault="00061FAB" w:rsidP="005B2B2E">
      <w:pPr>
        <w:rPr>
          <w:szCs w:val="20"/>
        </w:rPr>
      </w:pPr>
    </w:p>
    <w:p w:rsidR="005B2B2E" w:rsidRPr="00D04717" w:rsidRDefault="005B2B2E" w:rsidP="003F1663">
      <w:pPr>
        <w:pStyle w:val="Ttulo2"/>
        <w:rPr>
          <w:b/>
        </w:rPr>
      </w:pPr>
      <w:r w:rsidRPr="00D04717">
        <w:rPr>
          <w:b/>
        </w:rPr>
        <w:t>QUALIFICAÇÃO TÉCNICA</w:t>
      </w:r>
    </w:p>
    <w:p w:rsidR="005B2B2E" w:rsidRPr="00D04717" w:rsidRDefault="005B2B2E" w:rsidP="005B2B2E">
      <w:pPr>
        <w:rPr>
          <w:szCs w:val="20"/>
        </w:rPr>
      </w:pPr>
    </w:p>
    <w:p w:rsidR="008D4020" w:rsidRPr="00D04717" w:rsidRDefault="00885177" w:rsidP="00A770EF">
      <w:pPr>
        <w:pStyle w:val="Ttulo3"/>
        <w:numPr>
          <w:ilvl w:val="0"/>
          <w:numId w:val="0"/>
        </w:numPr>
        <w:ind w:left="142"/>
      </w:pPr>
      <w:r>
        <w:t>8</w:t>
      </w:r>
      <w:r w:rsidR="00A770EF">
        <w:t xml:space="preserve">.1.1. </w:t>
      </w:r>
      <w:r w:rsidR="00B66FC1" w:rsidRPr="00D04717">
        <w:t>O</w:t>
      </w:r>
      <w:r w:rsidR="008D4020" w:rsidRPr="00D04717">
        <w:t xml:space="preserve"> Licitante deverá apresentar os seguintes documentos:</w:t>
      </w:r>
    </w:p>
    <w:p w:rsidR="005B2B2E" w:rsidRPr="00D04717" w:rsidRDefault="005B2B2E" w:rsidP="005B2B2E">
      <w:pPr>
        <w:rPr>
          <w:szCs w:val="20"/>
        </w:rPr>
      </w:pPr>
    </w:p>
    <w:p w:rsidR="008D4020" w:rsidRPr="00D04717" w:rsidRDefault="008D4020" w:rsidP="00B638E1">
      <w:pPr>
        <w:pStyle w:val="PargrafodaLista"/>
        <w:numPr>
          <w:ilvl w:val="0"/>
          <w:numId w:val="2"/>
        </w:numPr>
        <w:spacing w:after="120"/>
        <w:ind w:left="0" w:firstLine="0"/>
        <w:contextualSpacing w:val="0"/>
        <w:rPr>
          <w:szCs w:val="20"/>
        </w:rPr>
      </w:pPr>
      <w:r w:rsidRPr="00D04717">
        <w:rPr>
          <w:szCs w:val="20"/>
        </w:rPr>
        <w:t xml:space="preserve">Registro ou inscrição da empresa no </w:t>
      </w:r>
      <w:r w:rsidRPr="00B521AD">
        <w:rPr>
          <w:szCs w:val="20"/>
        </w:rPr>
        <w:t>C</w:t>
      </w:r>
      <w:r w:rsidR="00AA5A1D" w:rsidRPr="00B521AD">
        <w:rPr>
          <w:szCs w:val="20"/>
        </w:rPr>
        <w:t>onselho Regional de Engenharia</w:t>
      </w:r>
      <w:r w:rsidRPr="00B521AD">
        <w:rPr>
          <w:szCs w:val="20"/>
        </w:rPr>
        <w:t xml:space="preserve"> e Agronomia (CREA)</w:t>
      </w:r>
      <w:r w:rsidR="00AA5A1D" w:rsidRPr="00D04717">
        <w:rPr>
          <w:szCs w:val="20"/>
        </w:rPr>
        <w:t xml:space="preserve">, </w:t>
      </w:r>
      <w:r w:rsidRPr="00D04717">
        <w:rPr>
          <w:szCs w:val="20"/>
        </w:rPr>
        <w:t xml:space="preserve">demonstrando o ramo de atividade pertinente e compatível com o objeto </w:t>
      </w:r>
      <w:r w:rsidR="0040735B" w:rsidRPr="00D04717">
        <w:rPr>
          <w:szCs w:val="20"/>
        </w:rPr>
        <w:t>deste</w:t>
      </w:r>
      <w:r w:rsidRPr="00D04717">
        <w:rPr>
          <w:szCs w:val="20"/>
        </w:rPr>
        <w:t xml:space="preserve"> </w:t>
      </w:r>
      <w:r w:rsidR="00373E4E" w:rsidRPr="00D04717">
        <w:rPr>
          <w:szCs w:val="20"/>
        </w:rPr>
        <w:t>Termo de Referência</w:t>
      </w:r>
      <w:r w:rsidRPr="00D04717">
        <w:rPr>
          <w:szCs w:val="20"/>
        </w:rPr>
        <w:t>;</w:t>
      </w:r>
    </w:p>
    <w:p w:rsidR="00D26FBA" w:rsidRPr="00B521AD" w:rsidRDefault="009E7D6D" w:rsidP="00B638E1">
      <w:pPr>
        <w:pStyle w:val="PargrafodaLista"/>
        <w:numPr>
          <w:ilvl w:val="0"/>
          <w:numId w:val="2"/>
        </w:numPr>
        <w:ind w:left="0" w:firstLine="0"/>
        <w:contextualSpacing w:val="0"/>
        <w:rPr>
          <w:szCs w:val="20"/>
        </w:rPr>
      </w:pPr>
      <w:r w:rsidRPr="00B521AD">
        <w:rPr>
          <w:szCs w:val="20"/>
        </w:rPr>
        <w:t xml:space="preserve">Atestado(s) de capacidade técnica, em nome da empresa, expedido por pessoa jurídica de direito público ou privado, que comprove(m) que o licitante tenha executado </w:t>
      </w:r>
      <w:r w:rsidR="00D26FBA" w:rsidRPr="00B521AD">
        <w:rPr>
          <w:szCs w:val="20"/>
        </w:rPr>
        <w:t xml:space="preserve">os mesmos </w:t>
      </w:r>
      <w:r w:rsidRPr="00B521AD">
        <w:rPr>
          <w:szCs w:val="20"/>
        </w:rPr>
        <w:t xml:space="preserve">serviços </w:t>
      </w:r>
      <w:r w:rsidR="00D26FBA" w:rsidRPr="00B521AD">
        <w:rPr>
          <w:szCs w:val="20"/>
        </w:rPr>
        <w:t xml:space="preserve">ou similares aos relacionados no Item 5. DESCRIÇÃO DOS SERVIÇOS deste Termo de Referência. </w:t>
      </w:r>
    </w:p>
    <w:p w:rsidR="00D26FBA" w:rsidRPr="00B521AD" w:rsidRDefault="00D26FBA" w:rsidP="00D26FBA">
      <w:pPr>
        <w:pStyle w:val="PargrafodaLista"/>
        <w:ind w:left="0"/>
        <w:contextualSpacing w:val="0"/>
        <w:rPr>
          <w:szCs w:val="20"/>
        </w:rPr>
      </w:pPr>
    </w:p>
    <w:p w:rsidR="0069438D" w:rsidRPr="00B521AD" w:rsidRDefault="00CE63F2" w:rsidP="00B638E1">
      <w:pPr>
        <w:pStyle w:val="PargrafodaLista"/>
        <w:numPr>
          <w:ilvl w:val="0"/>
          <w:numId w:val="4"/>
        </w:numPr>
        <w:spacing w:after="120"/>
        <w:ind w:left="708" w:firstLine="0"/>
        <w:contextualSpacing w:val="0"/>
        <w:rPr>
          <w:szCs w:val="20"/>
        </w:rPr>
      </w:pPr>
      <w:r w:rsidRPr="00D04717">
        <w:rPr>
          <w:szCs w:val="20"/>
        </w:rPr>
        <w:t>Entende-se</w:t>
      </w:r>
      <w:r w:rsidR="008A27BD" w:rsidRPr="00D04717">
        <w:rPr>
          <w:szCs w:val="20"/>
        </w:rPr>
        <w:t xml:space="preserve"> </w:t>
      </w:r>
      <w:r w:rsidR="00D71021" w:rsidRPr="00D04717">
        <w:rPr>
          <w:szCs w:val="20"/>
        </w:rPr>
        <w:t>por similares</w:t>
      </w:r>
      <w:r w:rsidR="008A27BD" w:rsidRPr="00D04717">
        <w:rPr>
          <w:szCs w:val="20"/>
        </w:rPr>
        <w:t xml:space="preserve"> </w:t>
      </w:r>
      <w:r w:rsidR="0069438D" w:rsidRPr="00D04717">
        <w:rPr>
          <w:szCs w:val="20"/>
        </w:rPr>
        <w:t xml:space="preserve">os serviços de porte e complexidade equivalentes àqueles que apresentam grandezas e características técnicas semelhantes às descritas no Item </w:t>
      </w:r>
      <w:r w:rsidR="001D3599" w:rsidRPr="00D04717">
        <w:rPr>
          <w:szCs w:val="20"/>
        </w:rPr>
        <w:fldChar w:fldCharType="begin"/>
      </w:r>
      <w:r w:rsidR="0069438D" w:rsidRPr="00D04717">
        <w:rPr>
          <w:szCs w:val="20"/>
        </w:rPr>
        <w:instrText xml:space="preserve"> REF _Ref462160063 \r \h </w:instrText>
      </w:r>
      <w:r w:rsidR="00D04717">
        <w:rPr>
          <w:szCs w:val="20"/>
        </w:rPr>
        <w:instrText xml:space="preserve"> \* MERGEFORMAT </w:instrText>
      </w:r>
      <w:r w:rsidR="001D3599" w:rsidRPr="00D04717">
        <w:rPr>
          <w:szCs w:val="20"/>
        </w:rPr>
      </w:r>
      <w:r w:rsidR="001D3599" w:rsidRPr="00D04717">
        <w:rPr>
          <w:szCs w:val="20"/>
        </w:rPr>
        <w:fldChar w:fldCharType="separate"/>
      </w:r>
      <w:r w:rsidR="00A86E88">
        <w:rPr>
          <w:szCs w:val="20"/>
        </w:rPr>
        <w:t>5</w:t>
      </w:r>
      <w:r w:rsidR="001D3599" w:rsidRPr="00D04717">
        <w:rPr>
          <w:szCs w:val="20"/>
        </w:rPr>
        <w:fldChar w:fldCharType="end"/>
      </w:r>
      <w:r w:rsidR="00D26FBA">
        <w:rPr>
          <w:szCs w:val="20"/>
        </w:rPr>
        <w:t>.</w:t>
      </w:r>
      <w:r w:rsidR="0069438D" w:rsidRPr="00D04717">
        <w:rPr>
          <w:szCs w:val="20"/>
        </w:rPr>
        <w:t xml:space="preserve"> deste TR.</w:t>
      </w:r>
    </w:p>
    <w:p w:rsidR="00E77471" w:rsidRPr="00B521AD" w:rsidRDefault="00E77471" w:rsidP="00FC3AFF">
      <w:pPr>
        <w:ind w:left="708"/>
        <w:rPr>
          <w:szCs w:val="20"/>
        </w:rPr>
      </w:pPr>
    </w:p>
    <w:p w:rsidR="005B2B2E" w:rsidRDefault="005B2B2E" w:rsidP="00B638E1">
      <w:pPr>
        <w:pStyle w:val="PargrafodaLista"/>
        <w:numPr>
          <w:ilvl w:val="0"/>
          <w:numId w:val="4"/>
        </w:numPr>
        <w:spacing w:after="120"/>
        <w:ind w:left="708" w:firstLine="0"/>
        <w:contextualSpacing w:val="0"/>
        <w:rPr>
          <w:szCs w:val="20"/>
        </w:rPr>
      </w:pPr>
      <w:r w:rsidRPr="00D04717">
        <w:rPr>
          <w:szCs w:val="20"/>
        </w:rPr>
        <w:t>Deverá(</w:t>
      </w:r>
      <w:proofErr w:type="spellStart"/>
      <w:r w:rsidRPr="00D04717">
        <w:rPr>
          <w:szCs w:val="20"/>
        </w:rPr>
        <w:t>ão</w:t>
      </w:r>
      <w:proofErr w:type="spellEnd"/>
      <w:r w:rsidRPr="00D04717">
        <w:rPr>
          <w:szCs w:val="20"/>
        </w:rPr>
        <w:t>) constar do(s) atestado(s) ou da(s) certidão(</w:t>
      </w:r>
      <w:proofErr w:type="spellStart"/>
      <w:r w:rsidRPr="00D04717">
        <w:rPr>
          <w:szCs w:val="20"/>
        </w:rPr>
        <w:t>ões</w:t>
      </w:r>
      <w:proofErr w:type="spellEnd"/>
      <w:r w:rsidRPr="00D04717">
        <w:rPr>
          <w:szCs w:val="20"/>
        </w:rPr>
        <w:t xml:space="preserve">) expedida(s) pelo </w:t>
      </w:r>
      <w:r w:rsidRPr="00B521AD">
        <w:rPr>
          <w:szCs w:val="20"/>
        </w:rPr>
        <w:t>CREA</w:t>
      </w:r>
      <w:r w:rsidRPr="00D04717">
        <w:rPr>
          <w:szCs w:val="20"/>
        </w:rPr>
        <w:t>, em destaque, os seguintes dados: local de execução, nome do contratante e da pessoa jurídica contratada, nome(s) do(s) responsável(</w:t>
      </w:r>
      <w:proofErr w:type="spellStart"/>
      <w:r w:rsidRPr="00D04717">
        <w:rPr>
          <w:szCs w:val="20"/>
        </w:rPr>
        <w:t>is</w:t>
      </w:r>
      <w:proofErr w:type="spellEnd"/>
      <w:r w:rsidRPr="00D04717">
        <w:rPr>
          <w:szCs w:val="20"/>
        </w:rPr>
        <w:t>) técnicos(s), seu(s) título(s) profissional(</w:t>
      </w:r>
      <w:proofErr w:type="spellStart"/>
      <w:r w:rsidRPr="00D04717">
        <w:rPr>
          <w:szCs w:val="20"/>
        </w:rPr>
        <w:t>is</w:t>
      </w:r>
      <w:proofErr w:type="spellEnd"/>
      <w:r w:rsidRPr="00D04717">
        <w:rPr>
          <w:szCs w:val="20"/>
        </w:rPr>
        <w:t xml:space="preserve">) e número(s) de registro(s) no </w:t>
      </w:r>
      <w:r w:rsidRPr="00B521AD">
        <w:rPr>
          <w:szCs w:val="20"/>
        </w:rPr>
        <w:t>CREA</w:t>
      </w:r>
      <w:r w:rsidRPr="00D04717">
        <w:rPr>
          <w:szCs w:val="20"/>
        </w:rPr>
        <w:t>; descrição técnicas sucinta indicando os serviços e quantitativos executados e o prazo final de execução.</w:t>
      </w:r>
    </w:p>
    <w:p w:rsidR="003E007E" w:rsidRDefault="003E007E" w:rsidP="003E007E">
      <w:pPr>
        <w:pStyle w:val="PargrafodaLista"/>
        <w:spacing w:after="120"/>
        <w:ind w:left="708"/>
        <w:rPr>
          <w:szCs w:val="20"/>
        </w:rPr>
      </w:pPr>
    </w:p>
    <w:p w:rsidR="003E007E" w:rsidRDefault="003E007E" w:rsidP="00B638E1">
      <w:pPr>
        <w:pStyle w:val="PargrafodaLista"/>
        <w:numPr>
          <w:ilvl w:val="0"/>
          <w:numId w:val="4"/>
        </w:numPr>
        <w:spacing w:after="120"/>
        <w:ind w:left="708" w:firstLine="0"/>
        <w:contextualSpacing w:val="0"/>
        <w:rPr>
          <w:szCs w:val="20"/>
        </w:rPr>
      </w:pPr>
      <w:r>
        <w:rPr>
          <w:szCs w:val="20"/>
        </w:rPr>
        <w:t>Em caso de apresentação por licitante de atestado de desempenho anterior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rsidR="003E007E" w:rsidRDefault="003E007E" w:rsidP="00B638E1">
      <w:pPr>
        <w:pStyle w:val="PargrafodaLista"/>
        <w:numPr>
          <w:ilvl w:val="0"/>
          <w:numId w:val="12"/>
        </w:numPr>
        <w:spacing w:after="120"/>
        <w:contextualSpacing w:val="0"/>
        <w:rPr>
          <w:szCs w:val="20"/>
        </w:rPr>
      </w:pPr>
      <w:r>
        <w:rPr>
          <w:szCs w:val="20"/>
        </w:rPr>
        <w:t>caso o atestado tenha sido emitido em favor de consórcio homogêneo, todas as experiências atestadas serão reconhecidas para cada uma das empresas consorciadas, na proporção quantitativa de sua participação no consórcio;</w:t>
      </w:r>
    </w:p>
    <w:p w:rsidR="003E007E" w:rsidRDefault="003E007E" w:rsidP="00B638E1">
      <w:pPr>
        <w:pStyle w:val="PargrafodaLista"/>
        <w:numPr>
          <w:ilvl w:val="0"/>
          <w:numId w:val="12"/>
        </w:numPr>
        <w:spacing w:after="120"/>
        <w:ind w:left="708" w:firstLine="0"/>
        <w:contextualSpacing w:val="0"/>
        <w:rPr>
          <w:szCs w:val="20"/>
        </w:rPr>
      </w:pPr>
      <w:r>
        <w:rPr>
          <w:szCs w:val="20"/>
        </w:rPr>
        <w:lastRenderedPageBreak/>
        <w:t>caso o atestado tenha sido emitido em favor de consórcio heterogêneo, as experiências atestadas deverão ser reconhecidas para cada consorciado de acordo com os respectivos campos de atuação.</w:t>
      </w:r>
    </w:p>
    <w:p w:rsidR="003E007E" w:rsidRDefault="003E007E" w:rsidP="003E007E">
      <w:pPr>
        <w:pStyle w:val="PargrafodaLista"/>
        <w:spacing w:after="120"/>
        <w:ind w:left="708"/>
        <w:contextualSpacing w:val="0"/>
        <w:rPr>
          <w:szCs w:val="20"/>
        </w:rPr>
      </w:pPr>
    </w:p>
    <w:p w:rsidR="00246DE3" w:rsidRDefault="00246DE3" w:rsidP="003E007E">
      <w:pPr>
        <w:pStyle w:val="PargrafodaLista"/>
        <w:spacing w:after="120"/>
        <w:ind w:left="708"/>
        <w:contextualSpacing w:val="0"/>
        <w:rPr>
          <w:szCs w:val="20"/>
        </w:rPr>
      </w:pPr>
    </w:p>
    <w:p w:rsidR="005B2B2E" w:rsidRDefault="009A0763" w:rsidP="007A18DB">
      <w:pPr>
        <w:pStyle w:val="Ttulo1"/>
      </w:pPr>
      <w:bookmarkStart w:id="25" w:name="_Toc20235021"/>
      <w:r w:rsidRPr="00D04717">
        <w:t xml:space="preserve">ORÇAMENTO DE REFERÊNCIA </w:t>
      </w:r>
      <w:r w:rsidR="005B2B2E" w:rsidRPr="00D04717">
        <w:t>E DOTAÇÃO ORÇAMENTÁRIA</w:t>
      </w:r>
      <w:bookmarkEnd w:id="25"/>
    </w:p>
    <w:p w:rsidR="00B521AD" w:rsidRPr="00B521AD" w:rsidRDefault="00B521AD" w:rsidP="00B521AD"/>
    <w:p w:rsidR="009C1617" w:rsidRDefault="00244E81" w:rsidP="00B521AD">
      <w:pPr>
        <w:pStyle w:val="Ttulo2"/>
        <w:rPr>
          <w:color w:val="3366FF"/>
        </w:rPr>
      </w:pPr>
      <w:bookmarkStart w:id="26" w:name="_Ref449450747"/>
      <w:r w:rsidRPr="00D04717">
        <w:t>Os recursos orçamentários em que correrão as despesas da presente contratação são oriundos do Programa de Trabalho:</w:t>
      </w:r>
      <w:r w:rsidRPr="00CC7C5B">
        <w:t xml:space="preserve"> </w:t>
      </w:r>
      <w:bookmarkEnd w:id="26"/>
      <w:r w:rsidR="00CC7C5B" w:rsidRPr="00CC7C5B">
        <w:t>15.244.202</w:t>
      </w:r>
      <w:r w:rsidR="00123320">
        <w:t xml:space="preserve"> </w:t>
      </w:r>
      <w:r w:rsidR="00CC7C5B" w:rsidRPr="00CC7C5B">
        <w:t>9.7k66.0028</w:t>
      </w:r>
      <w:r w:rsidR="003C05A3">
        <w:t xml:space="preserve"> - </w:t>
      </w:r>
      <w:r w:rsidR="003C05A3" w:rsidRPr="003C05A3">
        <w:t>EMENDA DE BANCADA - ANEXO PRIORIDADES E METAS</w:t>
      </w:r>
      <w:r w:rsidR="003C05A3">
        <w:t xml:space="preserve"> – Categoria 3, Despesas Correntes sob gestão da 4ª </w:t>
      </w:r>
      <w:r w:rsidR="00A86E88">
        <w:t xml:space="preserve">Superintendência </w:t>
      </w:r>
      <w:r w:rsidR="003C05A3">
        <w:t>Regional.</w:t>
      </w:r>
    </w:p>
    <w:p w:rsidR="009C1617" w:rsidRPr="009C1617" w:rsidRDefault="009C1617" w:rsidP="009C1617"/>
    <w:p w:rsidR="00B521AD" w:rsidRPr="009C1617" w:rsidRDefault="00CD690A" w:rsidP="009C1617">
      <w:pPr>
        <w:pStyle w:val="Ttulo2"/>
        <w:rPr>
          <w:color w:val="0070C0"/>
        </w:rPr>
      </w:pPr>
      <w:r w:rsidRPr="00D04717">
        <w:t>O</w:t>
      </w:r>
      <w:r w:rsidR="00244E81" w:rsidRPr="00D04717">
        <w:t xml:space="preserve"> valor estimado para a contratação dos insumos, obras e serviços de engenharia objeto deste Termo de Referência, é de R$ </w:t>
      </w:r>
      <w:r w:rsidR="003E007E" w:rsidRPr="00420D36">
        <w:t>R$ 702.093,60 (setecentos e dois mil, noventa e três reais e sessenta centavos), com data base do orçamento em agosto/2019</w:t>
      </w:r>
      <w:r w:rsidR="003E007E">
        <w:t>.</w:t>
      </w:r>
    </w:p>
    <w:p w:rsidR="005B2B2E" w:rsidRPr="00D04717" w:rsidRDefault="005B2B2E" w:rsidP="003F1663">
      <w:pPr>
        <w:pStyle w:val="Ttulo2"/>
        <w:numPr>
          <w:ilvl w:val="0"/>
          <w:numId w:val="0"/>
        </w:numPr>
      </w:pPr>
    </w:p>
    <w:p w:rsidR="00A91ED1" w:rsidRPr="00D04717" w:rsidRDefault="005B2B2E" w:rsidP="00CD690A">
      <w:pPr>
        <w:pStyle w:val="Ttulo2"/>
        <w:ind w:left="0" w:firstLine="0"/>
      </w:pPr>
      <w:r w:rsidRPr="00D04717">
        <w:t xml:space="preserve">Estão inclusos no </w:t>
      </w:r>
      <w:r w:rsidRPr="00A770EF">
        <w:t>valor acima</w:t>
      </w:r>
      <w:r w:rsidR="00B226EF" w:rsidRPr="00A770EF">
        <w:t xml:space="preserve">, os </w:t>
      </w:r>
      <w:r w:rsidR="00B226EF" w:rsidRPr="00D04717">
        <w:t>custos indiretos</w:t>
      </w:r>
      <w:r w:rsidRPr="00D04717">
        <w:t>, os encargos sociais, as taxas, os impostos e os emolumentos. Os quantitativos e orçamentação d</w:t>
      </w:r>
      <w:r w:rsidR="00D5017D" w:rsidRPr="00D04717">
        <w:t xml:space="preserve">os </w:t>
      </w:r>
      <w:r w:rsidRPr="00D04717">
        <w:t xml:space="preserve">serviços constam da Planilha </w:t>
      </w:r>
      <w:r w:rsidR="00D5017D" w:rsidRPr="00D04717">
        <w:t xml:space="preserve">de Custos dos Serviços </w:t>
      </w:r>
      <w:r w:rsidRPr="00D04717">
        <w:t xml:space="preserve">– </w:t>
      </w:r>
      <w:r w:rsidR="00773508" w:rsidRPr="00D04717">
        <w:t>Codevasf</w:t>
      </w:r>
      <w:r w:rsidRPr="00D04717">
        <w:t xml:space="preserve"> –</w:t>
      </w:r>
      <w:r w:rsidR="00A91ED1" w:rsidRPr="00D04717">
        <w:t xml:space="preserve"> Anexo II, parte integrante deste Termo de Referência.</w:t>
      </w:r>
    </w:p>
    <w:p w:rsidR="005B2B2E" w:rsidRPr="00D04717" w:rsidRDefault="005B2B2E" w:rsidP="003F1663">
      <w:pPr>
        <w:pStyle w:val="Ttulo2"/>
        <w:numPr>
          <w:ilvl w:val="0"/>
          <w:numId w:val="0"/>
        </w:numPr>
      </w:pPr>
    </w:p>
    <w:p w:rsidR="00863BCD" w:rsidRPr="00EF0B73" w:rsidRDefault="00863BCD" w:rsidP="00863BCD">
      <w:pPr>
        <w:pStyle w:val="Ttulo2"/>
        <w:ind w:left="0" w:firstLine="0"/>
      </w:pPr>
      <w:r w:rsidRPr="00A36DC1">
        <w:t xml:space="preserve">O valor estimado para a contratação foi elaborado com base no </w:t>
      </w:r>
      <w:r w:rsidR="00A36DC1" w:rsidRPr="00A36DC1">
        <w:t xml:space="preserve">planilha de referência da </w:t>
      </w:r>
      <w:r w:rsidR="00CC7C5B" w:rsidRPr="00A36DC1">
        <w:t xml:space="preserve">Codevasf para contratação de engenharia consultiva </w:t>
      </w:r>
      <w:r w:rsidR="00A36DC1" w:rsidRPr="00A36DC1">
        <w:t>(engenharia consultiva, veículos, material gráfico, tabela de diárias</w:t>
      </w:r>
      <w:r w:rsidR="00CC7C5B" w:rsidRPr="00A36DC1">
        <w:t xml:space="preserve"> </w:t>
      </w:r>
      <w:r w:rsidRPr="00A36DC1">
        <w:t xml:space="preserve">para o </w:t>
      </w:r>
      <w:r w:rsidRPr="00A36DC1">
        <w:rPr>
          <w:color w:val="0070C0"/>
        </w:rPr>
        <w:t xml:space="preserve">estado de </w:t>
      </w:r>
      <w:r w:rsidR="00A36DC1" w:rsidRPr="00A36DC1">
        <w:rPr>
          <w:color w:val="0070C0"/>
        </w:rPr>
        <w:t>Sergipe</w:t>
      </w:r>
      <w:r w:rsidRPr="00A36DC1">
        <w:t xml:space="preserve">, na data-base de </w:t>
      </w:r>
      <w:r w:rsidR="00A36DC1" w:rsidRPr="00A36DC1">
        <w:t>agosto/2019</w:t>
      </w:r>
      <w:r w:rsidRPr="00A36DC1">
        <w:t xml:space="preserve">, </w:t>
      </w:r>
      <w:r w:rsidRPr="00A36DC1">
        <w:rPr>
          <w:color w:val="0070C0"/>
        </w:rPr>
        <w:t>não desonerado</w:t>
      </w:r>
      <w:r w:rsidRPr="00A36DC1">
        <w:t xml:space="preserve">, atendendo ao disposto na Lei nº </w:t>
      </w:r>
      <w:r w:rsidRPr="00A36DC1">
        <w:rPr>
          <w:color w:val="0070C0"/>
        </w:rPr>
        <w:t xml:space="preserve">13.080, de 02/01/2015 (LDO 2015) </w:t>
      </w:r>
      <w:r w:rsidRPr="00A36DC1">
        <w:t xml:space="preserve">e no Decreto nº </w:t>
      </w:r>
      <w:r w:rsidRPr="00A36DC1">
        <w:rPr>
          <w:color w:val="0070C0"/>
        </w:rPr>
        <w:t>7.983, de 08/04/2013</w:t>
      </w:r>
      <w:r w:rsidRPr="00A36DC1">
        <w:t xml:space="preserve">, já inclusos os custos indiretos, encargos sociais, taxas, impostos e emolumentos. Para os serviços e </w:t>
      </w:r>
      <w:r w:rsidRPr="00EF0B73">
        <w:t>materiais não constantes nos sistemas de custos citados acima, foram efetuadas pesquisas de mercado, além de composição de preços unitários elaborados pela Codevasf.</w:t>
      </w:r>
    </w:p>
    <w:p w:rsidR="00863BCD" w:rsidRPr="00EF0B73" w:rsidRDefault="00863BCD" w:rsidP="00863BCD">
      <w:pPr>
        <w:pStyle w:val="Ttulo2"/>
        <w:numPr>
          <w:ilvl w:val="0"/>
          <w:numId w:val="0"/>
        </w:numPr>
      </w:pPr>
    </w:p>
    <w:p w:rsidR="00863BCD" w:rsidRPr="00EF0B73" w:rsidRDefault="00863BCD" w:rsidP="00863BCD">
      <w:pPr>
        <w:pStyle w:val="Ttulo3"/>
        <w:ind w:left="709" w:hanging="709"/>
      </w:pPr>
      <w:r w:rsidRPr="00EF0B73">
        <w:t xml:space="preserve">No orçamento de referência foram consideradas as seguintes taxas de BDI e Encargos Sociais: </w:t>
      </w:r>
    </w:p>
    <w:p w:rsidR="00863BCD" w:rsidRPr="00EF0B73" w:rsidRDefault="00863BCD" w:rsidP="00863BCD"/>
    <w:tbl>
      <w:tblPr>
        <w:tblStyle w:val="Tabelacomgrade"/>
        <w:tblW w:w="0" w:type="auto"/>
        <w:tblInd w:w="817" w:type="dxa"/>
        <w:tblLook w:val="04A0" w:firstRow="1" w:lastRow="0" w:firstColumn="1" w:lastColumn="0" w:noHBand="0" w:noVBand="1"/>
      </w:tblPr>
      <w:tblGrid>
        <w:gridCol w:w="2743"/>
        <w:gridCol w:w="37"/>
        <w:gridCol w:w="2715"/>
        <w:gridCol w:w="72"/>
        <w:gridCol w:w="2677"/>
      </w:tblGrid>
      <w:tr w:rsidR="00863BCD" w:rsidRPr="00EF0B73" w:rsidTr="005A30C5">
        <w:trPr>
          <w:trHeight w:val="382"/>
        </w:trPr>
        <w:tc>
          <w:tcPr>
            <w:tcW w:w="2798" w:type="dxa"/>
            <w:vAlign w:val="center"/>
          </w:tcPr>
          <w:p w:rsidR="00863BCD" w:rsidRPr="00EF0B73" w:rsidRDefault="00863BCD" w:rsidP="005A30C5">
            <w:pPr>
              <w:jc w:val="center"/>
            </w:pPr>
            <w:r w:rsidRPr="00EF0B73">
              <w:t>DESPESAS FISCAIS:</w:t>
            </w:r>
          </w:p>
        </w:tc>
        <w:tc>
          <w:tcPr>
            <w:tcW w:w="2798" w:type="dxa"/>
            <w:gridSpan w:val="2"/>
            <w:vAlign w:val="center"/>
          </w:tcPr>
          <w:p w:rsidR="00863BCD" w:rsidRPr="00EF0B73" w:rsidRDefault="00863BCD" w:rsidP="005A30C5">
            <w:pPr>
              <w:jc w:val="center"/>
              <w:rPr>
                <w:color w:val="0070C0"/>
              </w:rPr>
            </w:pPr>
            <w:r w:rsidRPr="00EF0B73">
              <w:rPr>
                <w:color w:val="0070C0"/>
              </w:rPr>
              <w:t xml:space="preserve">Serviços: </w:t>
            </w:r>
            <w:r w:rsidR="00A36DC1" w:rsidRPr="00EF0B73">
              <w:rPr>
                <w:color w:val="0070C0"/>
              </w:rPr>
              <w:t xml:space="preserve">14,25 </w:t>
            </w:r>
            <w:r w:rsidRPr="00EF0B73">
              <w:rPr>
                <w:color w:val="0070C0"/>
              </w:rPr>
              <w:t>%</w:t>
            </w:r>
          </w:p>
          <w:p w:rsidR="00863BCD" w:rsidRPr="00EF0B73" w:rsidRDefault="00863BCD" w:rsidP="005A30C5">
            <w:pPr>
              <w:jc w:val="center"/>
              <w:rPr>
                <w:color w:val="0070C0"/>
              </w:rPr>
            </w:pPr>
            <w:r w:rsidRPr="00EF0B73">
              <w:rPr>
                <w:color w:val="0070C0"/>
              </w:rPr>
              <w:t xml:space="preserve">ISS: </w:t>
            </w:r>
            <w:r w:rsidR="00CC7C5B" w:rsidRPr="00EF0B73">
              <w:rPr>
                <w:color w:val="0070C0"/>
              </w:rPr>
              <w:t xml:space="preserve">5 </w:t>
            </w:r>
            <w:r w:rsidRPr="00EF0B73">
              <w:rPr>
                <w:color w:val="0070C0"/>
              </w:rPr>
              <w:t xml:space="preserve">% - PIS: </w:t>
            </w:r>
            <w:r w:rsidR="00CC7C5B" w:rsidRPr="00EF0B73">
              <w:rPr>
                <w:color w:val="0070C0"/>
              </w:rPr>
              <w:t>1,65</w:t>
            </w:r>
            <w:r w:rsidRPr="00EF0B73">
              <w:rPr>
                <w:color w:val="0070C0"/>
              </w:rPr>
              <w:t>% - CONFINS</w:t>
            </w:r>
            <w:r w:rsidR="00CC7C5B" w:rsidRPr="00EF0B73">
              <w:rPr>
                <w:color w:val="0070C0"/>
              </w:rPr>
              <w:t xml:space="preserve"> 7,60</w:t>
            </w:r>
            <w:r w:rsidRPr="00EF0B73">
              <w:rPr>
                <w:color w:val="0070C0"/>
              </w:rPr>
              <w:t>%)</w:t>
            </w:r>
          </w:p>
        </w:tc>
        <w:tc>
          <w:tcPr>
            <w:tcW w:w="2798" w:type="dxa"/>
            <w:gridSpan w:val="2"/>
            <w:vAlign w:val="center"/>
          </w:tcPr>
          <w:p w:rsidR="00863BCD" w:rsidRPr="00EF0B73" w:rsidRDefault="00863BCD" w:rsidP="005A30C5">
            <w:pPr>
              <w:jc w:val="center"/>
              <w:rPr>
                <w:color w:val="0070C0"/>
              </w:rPr>
            </w:pPr>
          </w:p>
        </w:tc>
      </w:tr>
      <w:tr w:rsidR="00863BCD" w:rsidRPr="00EF0B73" w:rsidTr="005A30C5">
        <w:trPr>
          <w:trHeight w:val="382"/>
        </w:trPr>
        <w:tc>
          <w:tcPr>
            <w:tcW w:w="2798" w:type="dxa"/>
            <w:vAlign w:val="center"/>
          </w:tcPr>
          <w:p w:rsidR="00863BCD" w:rsidRPr="00EF0B73" w:rsidRDefault="00863BCD" w:rsidP="005A30C5">
            <w:pPr>
              <w:jc w:val="center"/>
            </w:pPr>
            <w:r w:rsidRPr="00EF0B73">
              <w:t>ENCARGOS SOCIAIS:</w:t>
            </w:r>
          </w:p>
        </w:tc>
        <w:tc>
          <w:tcPr>
            <w:tcW w:w="2798" w:type="dxa"/>
            <w:gridSpan w:val="2"/>
            <w:vAlign w:val="center"/>
          </w:tcPr>
          <w:p w:rsidR="00863BCD" w:rsidRPr="00EF0B73" w:rsidRDefault="00CC7C5B" w:rsidP="005A30C5">
            <w:pPr>
              <w:jc w:val="center"/>
              <w:rPr>
                <w:color w:val="0070C0"/>
              </w:rPr>
            </w:pPr>
            <w:r w:rsidRPr="00EF0B73">
              <w:rPr>
                <w:color w:val="0070C0"/>
              </w:rPr>
              <w:t xml:space="preserve">72,79 </w:t>
            </w:r>
            <w:r w:rsidR="00863BCD" w:rsidRPr="00EF0B73">
              <w:rPr>
                <w:color w:val="0070C0"/>
              </w:rPr>
              <w:t>% Equipe com vínculo</w:t>
            </w:r>
          </w:p>
        </w:tc>
        <w:tc>
          <w:tcPr>
            <w:tcW w:w="2798" w:type="dxa"/>
            <w:gridSpan w:val="2"/>
            <w:vAlign w:val="center"/>
          </w:tcPr>
          <w:p w:rsidR="00863BCD" w:rsidRPr="00EF0B73" w:rsidRDefault="00CC7C5B" w:rsidP="005A30C5">
            <w:pPr>
              <w:jc w:val="center"/>
              <w:rPr>
                <w:color w:val="0070C0"/>
              </w:rPr>
            </w:pPr>
            <w:r w:rsidRPr="00EF0B73">
              <w:rPr>
                <w:color w:val="0070C0"/>
              </w:rPr>
              <w:t xml:space="preserve">20 </w:t>
            </w:r>
            <w:r w:rsidR="00863BCD" w:rsidRPr="00EF0B73">
              <w:rPr>
                <w:color w:val="0070C0"/>
              </w:rPr>
              <w:t>% Autônomos</w:t>
            </w:r>
          </w:p>
        </w:tc>
      </w:tr>
      <w:tr w:rsidR="00863BCD" w:rsidRPr="00EF0B73" w:rsidTr="00EF0B73">
        <w:trPr>
          <w:trHeight w:val="615"/>
        </w:trPr>
        <w:tc>
          <w:tcPr>
            <w:tcW w:w="2835" w:type="dxa"/>
            <w:gridSpan w:val="2"/>
            <w:vAlign w:val="center"/>
          </w:tcPr>
          <w:p w:rsidR="00863BCD" w:rsidRPr="00EF0B73" w:rsidRDefault="00863BCD" w:rsidP="005A30C5">
            <w:pPr>
              <w:jc w:val="center"/>
            </w:pPr>
            <w:r w:rsidRPr="00EF0B73">
              <w:t>OUTROS:</w:t>
            </w:r>
          </w:p>
        </w:tc>
        <w:tc>
          <w:tcPr>
            <w:tcW w:w="2835" w:type="dxa"/>
            <w:gridSpan w:val="2"/>
            <w:vAlign w:val="center"/>
          </w:tcPr>
          <w:p w:rsidR="00863BCD" w:rsidRPr="00EF0B73" w:rsidRDefault="00863BCD" w:rsidP="005A30C5">
            <w:pPr>
              <w:jc w:val="center"/>
              <w:rPr>
                <w:color w:val="0070C0"/>
              </w:rPr>
            </w:pPr>
            <w:r w:rsidRPr="00EF0B73">
              <w:rPr>
                <w:color w:val="0070C0"/>
              </w:rPr>
              <w:t xml:space="preserve">Custos de Administração: </w:t>
            </w:r>
            <w:r w:rsidR="00A36DC1" w:rsidRPr="00EF0B73">
              <w:rPr>
                <w:color w:val="0070C0"/>
              </w:rPr>
              <w:t>7,06</w:t>
            </w:r>
            <w:r w:rsidRPr="00EF0B73">
              <w:rPr>
                <w:color w:val="0070C0"/>
              </w:rPr>
              <w:t>%</w:t>
            </w:r>
          </w:p>
        </w:tc>
        <w:tc>
          <w:tcPr>
            <w:tcW w:w="2724" w:type="dxa"/>
            <w:vAlign w:val="center"/>
          </w:tcPr>
          <w:p w:rsidR="00863BCD" w:rsidRPr="00EF0B73" w:rsidRDefault="00863BCD" w:rsidP="005A30C5">
            <w:pPr>
              <w:jc w:val="center"/>
              <w:rPr>
                <w:color w:val="0070C0"/>
              </w:rPr>
            </w:pPr>
            <w:r w:rsidRPr="00EF0B73">
              <w:rPr>
                <w:color w:val="0070C0"/>
              </w:rPr>
              <w:t xml:space="preserve">Remuneração da Empresa (Lucro): </w:t>
            </w:r>
            <w:r w:rsidR="00A36DC1" w:rsidRPr="00EF0B73">
              <w:rPr>
                <w:color w:val="0070C0"/>
              </w:rPr>
              <w:t xml:space="preserve">7,40 </w:t>
            </w:r>
            <w:r w:rsidRPr="00EF0B73">
              <w:rPr>
                <w:color w:val="0070C0"/>
              </w:rPr>
              <w:t>% dos custos diretos</w:t>
            </w:r>
          </w:p>
        </w:tc>
      </w:tr>
    </w:tbl>
    <w:p w:rsidR="00863BCD" w:rsidRPr="00EF0B73" w:rsidRDefault="00863BCD" w:rsidP="00863BCD"/>
    <w:p w:rsidR="00863BCD" w:rsidRPr="00EF0B73" w:rsidRDefault="00863BCD" w:rsidP="00863BCD">
      <w:pPr>
        <w:pStyle w:val="Ttulo2"/>
        <w:ind w:left="0" w:firstLine="0"/>
      </w:pPr>
      <w:r w:rsidRPr="00EF0B73">
        <w:t xml:space="preserve"> O orçamento estimado estará disponível permanentemente aos órgãos de controle externo e interno.</w:t>
      </w:r>
    </w:p>
    <w:p w:rsidR="00863BCD" w:rsidRDefault="00863BCD" w:rsidP="00D5017D"/>
    <w:p w:rsidR="00246DE3" w:rsidRDefault="00246DE3" w:rsidP="00D5017D"/>
    <w:p w:rsidR="00246DE3" w:rsidRDefault="00246DE3" w:rsidP="00D5017D"/>
    <w:p w:rsidR="00246DE3" w:rsidRPr="00D04717" w:rsidRDefault="00246DE3" w:rsidP="00D5017D"/>
    <w:p w:rsidR="007021F2" w:rsidRPr="00D04717" w:rsidRDefault="007021F2" w:rsidP="00D5017D"/>
    <w:p w:rsidR="0014222D" w:rsidRPr="00D04717" w:rsidRDefault="0014222D" w:rsidP="007A18DB">
      <w:pPr>
        <w:pStyle w:val="Ttulo1"/>
      </w:pPr>
      <w:bookmarkStart w:id="27" w:name="_Ref399859802"/>
      <w:bookmarkStart w:id="28" w:name="_Ref400449100"/>
      <w:bookmarkStart w:id="29" w:name="_Toc20235022"/>
      <w:r w:rsidRPr="00D04717">
        <w:t>PRAZO DE EXECUÇÃO</w:t>
      </w:r>
      <w:bookmarkEnd w:id="27"/>
      <w:bookmarkEnd w:id="28"/>
      <w:r w:rsidR="00AE0834" w:rsidRPr="00D04717">
        <w:t xml:space="preserve"> E VIGÊNCIA</w:t>
      </w:r>
      <w:bookmarkEnd w:id="29"/>
    </w:p>
    <w:p w:rsidR="0014222D" w:rsidRPr="00D04717" w:rsidRDefault="0014222D" w:rsidP="0014222D">
      <w:pPr>
        <w:rPr>
          <w:szCs w:val="20"/>
        </w:rPr>
      </w:pPr>
    </w:p>
    <w:p w:rsidR="00AE0834" w:rsidRDefault="00AE0834" w:rsidP="00AE0834">
      <w:pPr>
        <w:pStyle w:val="Ttulo2"/>
        <w:ind w:left="0" w:firstLine="0"/>
      </w:pPr>
      <w:r w:rsidRPr="00D04717">
        <w:t xml:space="preserve">O prazo para execução do objeto deste </w:t>
      </w:r>
      <w:r w:rsidRPr="0011090C">
        <w:t xml:space="preserve">TR será de </w:t>
      </w:r>
      <w:r w:rsidR="00420D36">
        <w:t>360</w:t>
      </w:r>
      <w:r w:rsidR="007531CA" w:rsidRPr="0011090C">
        <w:t xml:space="preserve"> (</w:t>
      </w:r>
      <w:r w:rsidR="00420D36">
        <w:t xml:space="preserve">trezentos e sessenta </w:t>
      </w:r>
      <w:r w:rsidR="007531CA" w:rsidRPr="0011090C">
        <w:t>dias) consecutivos, correspondentes a 1</w:t>
      </w:r>
      <w:r w:rsidR="00420D36">
        <w:t>2</w:t>
      </w:r>
      <w:r w:rsidR="007531CA" w:rsidRPr="0011090C">
        <w:t xml:space="preserve"> </w:t>
      </w:r>
      <w:r w:rsidRPr="0011090C">
        <w:t>(</w:t>
      </w:r>
      <w:r w:rsidR="00420D36">
        <w:t>doze</w:t>
      </w:r>
      <w:r w:rsidRPr="0011090C">
        <w:t xml:space="preserve">) </w:t>
      </w:r>
      <w:r w:rsidR="007531CA" w:rsidRPr="0011090C">
        <w:t>meses</w:t>
      </w:r>
      <w:r w:rsidRPr="0011090C">
        <w:t>,</w:t>
      </w:r>
      <w:r w:rsidRPr="00D04717">
        <w:t xml:space="preserve"> contado </w:t>
      </w:r>
      <w:r w:rsidRPr="00D04717">
        <w:rPr>
          <w:u w:val="single"/>
        </w:rPr>
        <w:t>a partir da data de emissão da Ordem de Serviço</w:t>
      </w:r>
      <w:r w:rsidRPr="00D04717">
        <w:t>, podendo ser prorrogado, mediante manifestação expressa das partes.</w:t>
      </w:r>
    </w:p>
    <w:p w:rsidR="00B521AD" w:rsidRDefault="00B521AD" w:rsidP="00B521AD"/>
    <w:p w:rsidR="00B521AD" w:rsidRDefault="00B521AD" w:rsidP="00B521AD"/>
    <w:p w:rsidR="00246DE3" w:rsidRDefault="00246DE3" w:rsidP="00B521AD"/>
    <w:p w:rsidR="00246DE3" w:rsidRDefault="00246DE3" w:rsidP="00B521AD"/>
    <w:p w:rsidR="00246DE3" w:rsidRDefault="00246DE3" w:rsidP="00B521AD"/>
    <w:p w:rsidR="00246DE3" w:rsidRDefault="00246DE3" w:rsidP="00B521AD"/>
    <w:p w:rsidR="00246DE3" w:rsidRDefault="00246DE3" w:rsidP="00B521AD"/>
    <w:p w:rsidR="00246DE3" w:rsidRDefault="00246DE3" w:rsidP="00B521AD"/>
    <w:p w:rsidR="00246DE3" w:rsidRPr="00B521AD" w:rsidRDefault="00246DE3" w:rsidP="00B521AD"/>
    <w:p w:rsidR="00AE0834" w:rsidRPr="00D04717" w:rsidRDefault="00AE0834" w:rsidP="00AE0834">
      <w:pPr>
        <w:rPr>
          <w:u w:val="single"/>
        </w:rPr>
      </w:pPr>
    </w:p>
    <w:p w:rsidR="00F91DC3" w:rsidRPr="00D04717" w:rsidRDefault="00F91DC3" w:rsidP="007A18DB">
      <w:pPr>
        <w:pStyle w:val="Ttulo1"/>
      </w:pPr>
      <w:bookmarkStart w:id="30" w:name="_Toc20235023"/>
      <w:bookmarkStart w:id="31" w:name="_Ref400008254"/>
      <w:bookmarkStart w:id="32" w:name="_Ref399939982"/>
      <w:r w:rsidRPr="00D04717">
        <w:t>FORMAS E CONDIÇÕES DE PAGAMENTO</w:t>
      </w:r>
      <w:bookmarkEnd w:id="30"/>
    </w:p>
    <w:p w:rsidR="00D0325A" w:rsidRPr="00D04717" w:rsidRDefault="00D0325A" w:rsidP="00D0325A">
      <w:pPr>
        <w:rPr>
          <w:szCs w:val="20"/>
        </w:rPr>
      </w:pPr>
    </w:p>
    <w:p w:rsidR="00D0325A" w:rsidRPr="00D04717" w:rsidRDefault="00D0325A" w:rsidP="00D0325A">
      <w:pPr>
        <w:rPr>
          <w:color w:val="0070C0"/>
        </w:rPr>
      </w:pPr>
    </w:p>
    <w:p w:rsidR="00D0325A" w:rsidRPr="007531CA" w:rsidRDefault="00D0325A" w:rsidP="00106D29">
      <w:r w:rsidRPr="007531CA">
        <w:t>1</w:t>
      </w:r>
      <w:r w:rsidR="002E7B42">
        <w:t>1</w:t>
      </w:r>
      <w:r w:rsidRPr="007531CA">
        <w:t>.1.</w:t>
      </w:r>
      <w:r w:rsidRPr="007531CA">
        <w:tab/>
        <w:t>Os pagamentos d</w:t>
      </w:r>
      <w:r w:rsidR="007531CA" w:rsidRPr="007531CA">
        <w:t>o</w:t>
      </w:r>
      <w:r w:rsidRPr="007531CA">
        <w:t xml:space="preserve">s </w:t>
      </w:r>
      <w:r w:rsidRPr="007531CA">
        <w:rPr>
          <w:szCs w:val="20"/>
        </w:rPr>
        <w:t xml:space="preserve">serviços </w:t>
      </w:r>
      <w:r w:rsidRPr="007531CA">
        <w:t>serão efetuados em reais, com base nas medições de cada etapa/evento do cronograma físico-financeiro, e contra a apresentação da Fatura/Notas Fiscais, devidamente atestada pela fiscalização da Codevasf, formalmente designada, observando-se o disposto nos subitens seguintes:</w:t>
      </w:r>
    </w:p>
    <w:p w:rsidR="00D0325A" w:rsidRPr="00B521AD" w:rsidRDefault="00D0325A" w:rsidP="00D0325A">
      <w:pPr>
        <w:rPr>
          <w:b/>
          <w:strike/>
          <w:u w:val="single"/>
        </w:rPr>
      </w:pPr>
    </w:p>
    <w:p w:rsidR="00D0325A" w:rsidRPr="00D04717" w:rsidRDefault="00D0325A" w:rsidP="00106D29"/>
    <w:p w:rsidR="00106D29" w:rsidRDefault="00CD7ED4" w:rsidP="00CD7ED4">
      <w:pPr>
        <w:pStyle w:val="Ttulo3"/>
        <w:numPr>
          <w:ilvl w:val="0"/>
          <w:numId w:val="0"/>
        </w:numPr>
      </w:pPr>
      <w:r>
        <w:t>1</w:t>
      </w:r>
      <w:r w:rsidR="002E7B42">
        <w:t>1</w:t>
      </w:r>
      <w:r>
        <w:t xml:space="preserve">.2.  </w:t>
      </w:r>
      <w:r w:rsidR="00106D29" w:rsidRPr="00D04717">
        <w:t xml:space="preserve">A Codevasf pagará à Contratada mediante a apresentação de faturas mensais, que deverão ser acompanhadas de Relatório Mensal de Execução dos serviços, e </w:t>
      </w:r>
      <w:r w:rsidR="00106D29" w:rsidRPr="008F0D56">
        <w:t>parecer da Fiscalização por meio do Relatório de Acompanhamento, atestando a execução dos serviç</w:t>
      </w:r>
      <w:r w:rsidR="00106D29" w:rsidRPr="00D04717">
        <w:t>os e atividades realizadas no período.</w:t>
      </w:r>
    </w:p>
    <w:p w:rsidR="00CD7ED4" w:rsidRDefault="00CD7ED4" w:rsidP="00CD7ED4"/>
    <w:p w:rsidR="00CD7ED4" w:rsidRPr="0011090C" w:rsidRDefault="00CD7ED4" w:rsidP="00074616">
      <w:pPr>
        <w:pStyle w:val="Ttulo2"/>
        <w:numPr>
          <w:ilvl w:val="1"/>
          <w:numId w:val="11"/>
        </w:numPr>
        <w:tabs>
          <w:tab w:val="left" w:pos="0"/>
        </w:tabs>
        <w:ind w:left="0" w:firstLine="0"/>
      </w:pPr>
      <w:r w:rsidRPr="0011090C">
        <w:t>Será observado o prazo de até 30 (trinta) dias para pagamento, contado da data final do período de adimplemento de cada parcela.</w:t>
      </w:r>
    </w:p>
    <w:p w:rsidR="00CD7ED4" w:rsidRPr="00CD7ED4" w:rsidRDefault="00CD7ED4" w:rsidP="00CD7ED4"/>
    <w:p w:rsidR="00183A86" w:rsidRPr="00D04717" w:rsidRDefault="00183A86" w:rsidP="00074616">
      <w:pPr>
        <w:pStyle w:val="Ttulo2"/>
        <w:tabs>
          <w:tab w:val="left" w:pos="993"/>
        </w:tabs>
        <w:ind w:left="0" w:firstLine="0"/>
      </w:pPr>
      <w:r w:rsidRPr="00D04717">
        <w:t>A Codevasf somente pagará a Contratada pelos serviços efetivamente executados, com base nos preços integrantes da proposta aprovada e, caso aplicável, a incidência de reajustamento e reequilíbrio econômico financeiro e atualização financeira.</w:t>
      </w:r>
    </w:p>
    <w:p w:rsidR="00183A86" w:rsidRPr="008F0D56" w:rsidRDefault="00183A86" w:rsidP="000B10FD"/>
    <w:p w:rsidR="00106D29" w:rsidRPr="008F0D56" w:rsidRDefault="00CD7ED4" w:rsidP="00373846">
      <w:pPr>
        <w:pStyle w:val="Ttulo3"/>
        <w:numPr>
          <w:ilvl w:val="0"/>
          <w:numId w:val="0"/>
        </w:numPr>
      </w:pPr>
      <w:r>
        <w:t>1</w:t>
      </w:r>
      <w:r w:rsidR="002E7B42">
        <w:t>1</w:t>
      </w:r>
      <w:r>
        <w:t>.5</w:t>
      </w:r>
      <w:r w:rsidR="00373846" w:rsidRPr="008F0D56">
        <w:t>. P</w:t>
      </w:r>
      <w:r w:rsidR="00106D29" w:rsidRPr="008F0D56">
        <w:t xml:space="preserve">ara efeito de apuração do valor de cada parcela devida serão aplicados os preços ofertados na Proposta </w:t>
      </w:r>
      <w:r w:rsidR="007B117B" w:rsidRPr="008F0D56">
        <w:t>de Preços</w:t>
      </w:r>
      <w:r w:rsidR="00106D29" w:rsidRPr="008F0D56">
        <w:t xml:space="preserve"> da Contratada, observando-se que os custos referentes à equipe técnica serão medidos e pagos mensalmente através da apuração dos serviços prestados, com base nos preços unitários propostos e na efetiva utilização dos seus integrantes na realização dos serviços.</w:t>
      </w:r>
    </w:p>
    <w:p w:rsidR="00106D29" w:rsidRPr="00D04717" w:rsidRDefault="00106D29" w:rsidP="00400F2B">
      <w:pPr>
        <w:pStyle w:val="Ttulo3"/>
        <w:numPr>
          <w:ilvl w:val="0"/>
          <w:numId w:val="0"/>
        </w:numPr>
      </w:pPr>
    </w:p>
    <w:p w:rsidR="00183A86" w:rsidRDefault="00400F2B" w:rsidP="00400F2B">
      <w:pPr>
        <w:pStyle w:val="Ttulo3"/>
        <w:numPr>
          <w:ilvl w:val="0"/>
          <w:numId w:val="0"/>
        </w:numPr>
      </w:pPr>
      <w:r>
        <w:t>11.5.1</w:t>
      </w:r>
      <w:r>
        <w:tab/>
      </w:r>
      <w:r w:rsidR="008E74E9" w:rsidRPr="00D04717">
        <w:t>Nos preços apresentados pelo</w:t>
      </w:r>
      <w:r w:rsidR="00183A86" w:rsidRPr="00D04717">
        <w:t xml:space="preserve">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p>
    <w:p w:rsidR="00400F2B" w:rsidRDefault="00400F2B" w:rsidP="00400F2B">
      <w:pPr>
        <w:pStyle w:val="Ttulo3"/>
        <w:numPr>
          <w:ilvl w:val="0"/>
          <w:numId w:val="0"/>
        </w:numPr>
      </w:pPr>
    </w:p>
    <w:p w:rsidR="00106D29" w:rsidRPr="00D04717" w:rsidRDefault="00400F2B" w:rsidP="00400F2B">
      <w:pPr>
        <w:pStyle w:val="Ttulo3"/>
        <w:numPr>
          <w:ilvl w:val="0"/>
          <w:numId w:val="0"/>
        </w:numPr>
      </w:pPr>
      <w:r w:rsidRPr="00400F2B">
        <w:t>11</w:t>
      </w:r>
      <w:r>
        <w:t xml:space="preserve">.5.2   </w:t>
      </w:r>
      <w:r w:rsidR="00106D29" w:rsidRPr="00D04717">
        <w:t>A Contratada não poderá pagar salários inferiores aos indicados na Proposta.</w:t>
      </w:r>
    </w:p>
    <w:p w:rsidR="00106D29" w:rsidRPr="00D04717" w:rsidRDefault="00106D29" w:rsidP="000B10FD"/>
    <w:p w:rsidR="00400F2B" w:rsidRPr="00400F2B" w:rsidRDefault="00400F2B" w:rsidP="00400F2B">
      <w:pPr>
        <w:pStyle w:val="PargrafodaLista"/>
        <w:numPr>
          <w:ilvl w:val="1"/>
          <w:numId w:val="10"/>
        </w:numPr>
        <w:outlineLvl w:val="1"/>
        <w:rPr>
          <w:vanish/>
          <w:szCs w:val="20"/>
        </w:rPr>
      </w:pPr>
    </w:p>
    <w:p w:rsidR="00400F2B" w:rsidRPr="00400F2B" w:rsidRDefault="00400F2B" w:rsidP="00400F2B">
      <w:pPr>
        <w:pStyle w:val="PargrafodaLista"/>
        <w:numPr>
          <w:ilvl w:val="2"/>
          <w:numId w:val="10"/>
        </w:numPr>
        <w:outlineLvl w:val="2"/>
        <w:rPr>
          <w:vanish/>
          <w:szCs w:val="20"/>
        </w:rPr>
      </w:pPr>
    </w:p>
    <w:p w:rsidR="00400F2B" w:rsidRPr="00400F2B" w:rsidRDefault="00400F2B" w:rsidP="00400F2B">
      <w:pPr>
        <w:pStyle w:val="PargrafodaLista"/>
        <w:numPr>
          <w:ilvl w:val="2"/>
          <w:numId w:val="10"/>
        </w:numPr>
        <w:outlineLvl w:val="2"/>
        <w:rPr>
          <w:vanish/>
          <w:szCs w:val="20"/>
        </w:rPr>
      </w:pPr>
    </w:p>
    <w:p w:rsidR="00106D29" w:rsidRPr="00D04717" w:rsidRDefault="00106D29" w:rsidP="00400F2B">
      <w:pPr>
        <w:pStyle w:val="Ttulo3"/>
        <w:ind w:left="0" w:firstLine="0"/>
      </w:pPr>
      <w:r w:rsidRPr="00D04717">
        <w:t>A Contratada deverá apresentar, junto com a fatura mensal, comprovante dos salários pagos e comprovantes do pagamento dos encargos sociais e trabalhistas (FGTS) e do ISS do mês anterior.</w:t>
      </w:r>
    </w:p>
    <w:p w:rsidR="00106D29" w:rsidRPr="00D04717" w:rsidRDefault="00106D29" w:rsidP="000B10FD"/>
    <w:p w:rsidR="00106D29" w:rsidRPr="00D04717" w:rsidRDefault="00106D29" w:rsidP="00400F2B">
      <w:pPr>
        <w:pStyle w:val="Ttulo3"/>
        <w:ind w:left="0" w:firstLine="0"/>
      </w:pPr>
      <w:r w:rsidRPr="00D04717">
        <w:t>Considera-se que a aplicação da forma de pagamento definida nestes Termos de Referência remunera inteiramente a Contratada pela execução dos serviços, incluindo:</w:t>
      </w:r>
    </w:p>
    <w:p w:rsidR="00106D29" w:rsidRPr="00D04717" w:rsidRDefault="00106D29" w:rsidP="00106D29"/>
    <w:p w:rsidR="00106D29" w:rsidRPr="00D04717" w:rsidRDefault="000B10FD" w:rsidP="00B638E1">
      <w:pPr>
        <w:pStyle w:val="PargrafodaLista"/>
        <w:numPr>
          <w:ilvl w:val="0"/>
          <w:numId w:val="9"/>
        </w:numPr>
      </w:pPr>
      <w:r w:rsidRPr="00D04717">
        <w:t>Custo</w:t>
      </w:r>
      <w:r w:rsidR="00106D29" w:rsidRPr="00D04717">
        <w:t xml:space="preserve"> de mão-de-obra, salários, acordos, dissídios coletivos, equipamentos, veículos, material de consumo, etc.;</w:t>
      </w:r>
    </w:p>
    <w:p w:rsidR="00106D29" w:rsidRDefault="000B10FD" w:rsidP="00B638E1">
      <w:pPr>
        <w:pStyle w:val="PargrafodaLista"/>
        <w:numPr>
          <w:ilvl w:val="0"/>
          <w:numId w:val="9"/>
        </w:numPr>
      </w:pPr>
      <w:r w:rsidRPr="00D04717">
        <w:t>Custos</w:t>
      </w:r>
      <w:r w:rsidR="00106D29" w:rsidRPr="00D04717">
        <w:t xml:space="preserve"> devidos a títulos de encargos sociais, obrigações trabalhistas, previdenciárias, securitárias, rescisão de contrato de pessoal, etc., conforme a legislação brasileira;</w:t>
      </w:r>
    </w:p>
    <w:p w:rsidR="00CD7ED4" w:rsidRPr="00D04717" w:rsidRDefault="00CD7ED4" w:rsidP="00CD7ED4">
      <w:pPr>
        <w:pStyle w:val="PargrafodaLista"/>
      </w:pPr>
    </w:p>
    <w:p w:rsidR="00106D29" w:rsidRPr="00D04717" w:rsidRDefault="00106D29" w:rsidP="00106D29"/>
    <w:p w:rsidR="00106D29" w:rsidRPr="00D04717" w:rsidRDefault="00106D29" w:rsidP="00106D29"/>
    <w:p w:rsidR="00830119" w:rsidRPr="00D04717" w:rsidRDefault="00830119" w:rsidP="00400F2B">
      <w:pPr>
        <w:pStyle w:val="Ttulo1"/>
      </w:pPr>
      <w:bookmarkStart w:id="33" w:name="_Ref400457614"/>
      <w:bookmarkStart w:id="34" w:name="_Toc20235024"/>
      <w:bookmarkEnd w:id="31"/>
      <w:r w:rsidRPr="00D04717">
        <w:t>REAJUSTAMENTO</w:t>
      </w:r>
      <w:bookmarkEnd w:id="32"/>
      <w:bookmarkEnd w:id="33"/>
      <w:r w:rsidR="008B5721" w:rsidRPr="00D04717">
        <w:t xml:space="preserve"> DOS PREÇOS</w:t>
      </w:r>
      <w:bookmarkEnd w:id="34"/>
    </w:p>
    <w:p w:rsidR="008B5721" w:rsidRPr="00D04717" w:rsidRDefault="008B5721" w:rsidP="00830119">
      <w:pPr>
        <w:rPr>
          <w:szCs w:val="20"/>
        </w:rPr>
      </w:pPr>
    </w:p>
    <w:p w:rsidR="00830119" w:rsidRPr="00D04717" w:rsidRDefault="00F77AE5" w:rsidP="00074616">
      <w:pPr>
        <w:pStyle w:val="Ttulo2"/>
        <w:ind w:left="0" w:firstLine="0"/>
      </w:pPr>
      <w:r w:rsidRPr="00D04717">
        <w:t xml:space="preserve">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w:t>
      </w:r>
      <w:r w:rsidRPr="009C1617">
        <w:t>coluna 39 (Custo Nacional da Construção Civil) - Serviços de Consultoria, aplicando-se a seguinte fórmula:</w:t>
      </w:r>
    </w:p>
    <w:p w:rsidR="00F77AE5" w:rsidRPr="00D04717" w:rsidRDefault="00F77AE5" w:rsidP="00F77AE5">
      <w:pPr>
        <w:rPr>
          <w:szCs w:val="20"/>
        </w:rPr>
      </w:pPr>
    </w:p>
    <w:p w:rsidR="00F77AE5" w:rsidRPr="00D04717"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rsidR="00F77AE5" w:rsidRPr="00D04717" w:rsidRDefault="00F77AE5" w:rsidP="00F77AE5">
      <w:pPr>
        <w:rPr>
          <w:szCs w:val="20"/>
        </w:rPr>
      </w:pPr>
    </w:p>
    <w:p w:rsidR="00F77AE5" w:rsidRPr="00D04717" w:rsidRDefault="00F77AE5" w:rsidP="00F77AE5">
      <w:pPr>
        <w:ind w:left="851"/>
        <w:rPr>
          <w:szCs w:val="20"/>
        </w:rPr>
      </w:pPr>
      <w:r w:rsidRPr="00D04717">
        <w:rPr>
          <w:szCs w:val="20"/>
        </w:rPr>
        <w:t>Onde:</w:t>
      </w:r>
    </w:p>
    <w:p w:rsidR="00F77AE5" w:rsidRPr="00D04717" w:rsidRDefault="00F77AE5" w:rsidP="00F77AE5">
      <w:pPr>
        <w:ind w:left="1134"/>
        <w:rPr>
          <w:szCs w:val="20"/>
        </w:rPr>
      </w:pPr>
      <w:r w:rsidRPr="00D04717">
        <w:rPr>
          <w:rFonts w:ascii="Cambria Math" w:hAnsi="Cambria Math"/>
          <w:i/>
          <w:szCs w:val="20"/>
        </w:rPr>
        <w:t>R</w:t>
      </w:r>
      <w:r w:rsidRPr="00D04717">
        <w:rPr>
          <w:szCs w:val="20"/>
        </w:rPr>
        <w:t xml:space="preserve"> = Valor do reajustamento procurado;</w:t>
      </w:r>
    </w:p>
    <w:p w:rsidR="00F77AE5" w:rsidRPr="00D04717" w:rsidRDefault="00F77AE5" w:rsidP="00F77AE5">
      <w:pPr>
        <w:ind w:left="1134"/>
        <w:rPr>
          <w:szCs w:val="20"/>
        </w:rPr>
      </w:pPr>
      <w:r w:rsidRPr="00D04717">
        <w:rPr>
          <w:rFonts w:ascii="Cambria Math" w:hAnsi="Cambria Math"/>
          <w:szCs w:val="20"/>
        </w:rPr>
        <w:t>V</w:t>
      </w:r>
      <w:r w:rsidRPr="00D04717">
        <w:rPr>
          <w:szCs w:val="20"/>
        </w:rPr>
        <w:t xml:space="preserve"> = Valor contratual a ser reajustado;</w:t>
      </w:r>
    </w:p>
    <w:p w:rsidR="00F77AE5" w:rsidRPr="00D04717" w:rsidRDefault="00F77AE5" w:rsidP="00F77AE5">
      <w:pPr>
        <w:ind w:left="1134"/>
        <w:rPr>
          <w:szCs w:val="20"/>
        </w:rPr>
      </w:pPr>
      <w:r w:rsidRPr="00D04717">
        <w:rPr>
          <w:rFonts w:ascii="Cambria Math" w:hAnsi="Cambria Math"/>
          <w:szCs w:val="20"/>
        </w:rPr>
        <w:lastRenderedPageBreak/>
        <w:t>I1</w:t>
      </w:r>
      <w:r w:rsidRPr="00D04717">
        <w:rPr>
          <w:szCs w:val="20"/>
        </w:rPr>
        <w:t xml:space="preserve"> = índice correspondente ao mês de aniversário da proposta;</w:t>
      </w:r>
    </w:p>
    <w:p w:rsidR="00F77AE5" w:rsidRDefault="00F77AE5" w:rsidP="00F77AE5">
      <w:pPr>
        <w:ind w:left="1134"/>
        <w:rPr>
          <w:szCs w:val="20"/>
        </w:rPr>
      </w:pPr>
      <w:r w:rsidRPr="00D04717">
        <w:rPr>
          <w:rFonts w:ascii="Cambria Math" w:hAnsi="Cambria Math"/>
          <w:szCs w:val="20"/>
        </w:rPr>
        <w:t>I0</w:t>
      </w:r>
      <w:r w:rsidRPr="00D04717">
        <w:rPr>
          <w:szCs w:val="20"/>
        </w:rPr>
        <w:t xml:space="preserve"> = índice inicial correspondente ao mês de apresentação da proposta.</w:t>
      </w:r>
    </w:p>
    <w:p w:rsidR="00B700FA" w:rsidRPr="00D04717" w:rsidRDefault="00B700FA" w:rsidP="00F77AE5">
      <w:pPr>
        <w:ind w:left="1134"/>
        <w:rPr>
          <w:szCs w:val="20"/>
        </w:rPr>
      </w:pPr>
    </w:p>
    <w:p w:rsidR="009172B3" w:rsidRPr="00D04717" w:rsidRDefault="009172B3" w:rsidP="00830119">
      <w:pPr>
        <w:rPr>
          <w:szCs w:val="20"/>
        </w:rPr>
      </w:pPr>
    </w:p>
    <w:p w:rsidR="008B5721" w:rsidRPr="00D04717" w:rsidRDefault="008B5721" w:rsidP="00830119">
      <w:pPr>
        <w:rPr>
          <w:szCs w:val="20"/>
        </w:rPr>
      </w:pPr>
    </w:p>
    <w:p w:rsidR="009B0E50" w:rsidRPr="00CC7C5B" w:rsidRDefault="009B0E50" w:rsidP="00400F2B">
      <w:pPr>
        <w:pStyle w:val="Ttulo1"/>
      </w:pPr>
      <w:bookmarkStart w:id="35" w:name="_Toc20235025"/>
      <w:r w:rsidRPr="00CC7C5B">
        <w:t>ADMINISTRAÇÃO DO CONTRATO</w:t>
      </w:r>
      <w:bookmarkEnd w:id="35"/>
    </w:p>
    <w:p w:rsidR="009C1617" w:rsidRDefault="009C1617" w:rsidP="009C1617"/>
    <w:p w:rsidR="00B700FA" w:rsidRPr="00CB3AE4" w:rsidRDefault="00B700FA" w:rsidP="009C1617"/>
    <w:p w:rsidR="002103F3" w:rsidRPr="00CB3AE4" w:rsidRDefault="002103F3" w:rsidP="002103F3">
      <w:pPr>
        <w:rPr>
          <w:strike/>
        </w:rPr>
      </w:pPr>
    </w:p>
    <w:p w:rsidR="002013C5" w:rsidRPr="00CB3AE4" w:rsidRDefault="002013C5" w:rsidP="00074616">
      <w:pPr>
        <w:pStyle w:val="Ttulo2"/>
        <w:ind w:left="0" w:firstLine="0"/>
      </w:pPr>
      <w:r w:rsidRPr="00CB3AE4">
        <w:t>A contratada deverá fornecer todas as condições para que a sua equipe execute os serviços com segurança e logística para atenderem a necessidade da fiscalização da Codevasf.</w:t>
      </w:r>
    </w:p>
    <w:p w:rsidR="009B0E50" w:rsidRPr="00CB3AE4" w:rsidRDefault="009B0E50" w:rsidP="002013C5">
      <w:pPr>
        <w:pStyle w:val="Ttulo2"/>
        <w:numPr>
          <w:ilvl w:val="0"/>
          <w:numId w:val="0"/>
        </w:numPr>
      </w:pPr>
    </w:p>
    <w:p w:rsidR="009B0E50" w:rsidRPr="00CB3AE4" w:rsidRDefault="009B0E50" w:rsidP="009B0E50"/>
    <w:p w:rsidR="009B0E50" w:rsidRPr="00CB3AE4" w:rsidRDefault="009B0E50" w:rsidP="00074616">
      <w:pPr>
        <w:pStyle w:val="Ttulo2"/>
        <w:ind w:left="0" w:firstLine="0"/>
      </w:pPr>
      <w:r w:rsidRPr="00CB3AE4">
        <w:t>A contratada deverá fornecer os veículos para locomoção dos profissionais conforme planilha abaixo:</w:t>
      </w:r>
    </w:p>
    <w:p w:rsidR="009B0E50" w:rsidRPr="00CB3AE4" w:rsidRDefault="009B0E50" w:rsidP="009B0E50"/>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4678"/>
        <w:gridCol w:w="1274"/>
      </w:tblGrid>
      <w:tr w:rsidR="009B0E50" w:rsidRPr="00CB3AE4" w:rsidTr="00820CF0">
        <w:trPr>
          <w:tblHeader/>
          <w:jc w:val="center"/>
        </w:trPr>
        <w:tc>
          <w:tcPr>
            <w:tcW w:w="1986" w:type="dxa"/>
            <w:vAlign w:val="center"/>
          </w:tcPr>
          <w:p w:rsidR="009B0E50" w:rsidRPr="00CB3AE4" w:rsidRDefault="009B0E50" w:rsidP="00820CF0">
            <w:pPr>
              <w:tabs>
                <w:tab w:val="num" w:pos="426"/>
              </w:tabs>
              <w:jc w:val="center"/>
              <w:rPr>
                <w:b/>
                <w:sz w:val="18"/>
                <w:szCs w:val="18"/>
              </w:rPr>
            </w:pPr>
            <w:r w:rsidRPr="00CB3AE4">
              <w:rPr>
                <w:b/>
                <w:sz w:val="18"/>
                <w:szCs w:val="18"/>
              </w:rPr>
              <w:t>Profissional</w:t>
            </w:r>
          </w:p>
        </w:tc>
        <w:tc>
          <w:tcPr>
            <w:tcW w:w="4678" w:type="dxa"/>
            <w:vAlign w:val="center"/>
          </w:tcPr>
          <w:p w:rsidR="009B0E50" w:rsidRPr="00CB3AE4" w:rsidRDefault="009B0E50" w:rsidP="00820CF0">
            <w:pPr>
              <w:tabs>
                <w:tab w:val="num" w:pos="426"/>
              </w:tabs>
              <w:jc w:val="center"/>
              <w:rPr>
                <w:b/>
                <w:sz w:val="18"/>
                <w:szCs w:val="18"/>
              </w:rPr>
            </w:pPr>
            <w:r w:rsidRPr="00CB3AE4">
              <w:rPr>
                <w:b/>
                <w:sz w:val="18"/>
                <w:szCs w:val="18"/>
              </w:rPr>
              <w:t>Veículo</w:t>
            </w:r>
          </w:p>
        </w:tc>
        <w:tc>
          <w:tcPr>
            <w:tcW w:w="1274" w:type="dxa"/>
            <w:vAlign w:val="center"/>
          </w:tcPr>
          <w:p w:rsidR="009B0E50" w:rsidRPr="00CB3AE4" w:rsidRDefault="009B0E50" w:rsidP="00820CF0">
            <w:pPr>
              <w:tabs>
                <w:tab w:val="num" w:pos="426"/>
              </w:tabs>
              <w:jc w:val="center"/>
              <w:rPr>
                <w:b/>
                <w:sz w:val="18"/>
                <w:szCs w:val="18"/>
              </w:rPr>
            </w:pPr>
            <w:r w:rsidRPr="00CB3AE4">
              <w:rPr>
                <w:b/>
                <w:sz w:val="18"/>
                <w:szCs w:val="18"/>
              </w:rPr>
              <w:t>Quantidade</w:t>
            </w:r>
            <w:r w:rsidR="00A36DC1">
              <w:rPr>
                <w:b/>
                <w:sz w:val="18"/>
                <w:szCs w:val="18"/>
              </w:rPr>
              <w:t xml:space="preserve"> por profissional </w:t>
            </w:r>
          </w:p>
        </w:tc>
      </w:tr>
      <w:tr w:rsidR="009B0E50" w:rsidRPr="00CB3AE4" w:rsidTr="00820CF0">
        <w:trPr>
          <w:jc w:val="center"/>
        </w:trPr>
        <w:tc>
          <w:tcPr>
            <w:tcW w:w="1986" w:type="dxa"/>
            <w:vAlign w:val="center"/>
          </w:tcPr>
          <w:p w:rsidR="009B0E50" w:rsidRPr="00CB3AE4" w:rsidRDefault="009C1617" w:rsidP="00820CF0">
            <w:pPr>
              <w:tabs>
                <w:tab w:val="num" w:pos="426"/>
              </w:tabs>
              <w:jc w:val="center"/>
              <w:rPr>
                <w:sz w:val="18"/>
                <w:szCs w:val="18"/>
              </w:rPr>
            </w:pPr>
            <w:r w:rsidRPr="00CB3AE4">
              <w:rPr>
                <w:sz w:val="18"/>
                <w:szCs w:val="18"/>
              </w:rPr>
              <w:t xml:space="preserve">Técnico </w:t>
            </w:r>
            <w:r w:rsidR="00A36DC1">
              <w:rPr>
                <w:sz w:val="18"/>
                <w:szCs w:val="18"/>
              </w:rPr>
              <w:t>profissional Junior</w:t>
            </w:r>
          </w:p>
        </w:tc>
        <w:tc>
          <w:tcPr>
            <w:tcW w:w="4678" w:type="dxa"/>
            <w:vAlign w:val="center"/>
          </w:tcPr>
          <w:p w:rsidR="009B0E50" w:rsidRPr="00CB3AE4" w:rsidRDefault="00FD0DC1" w:rsidP="00820CF0">
            <w:pPr>
              <w:tabs>
                <w:tab w:val="num" w:pos="426"/>
              </w:tabs>
              <w:jc w:val="center"/>
              <w:rPr>
                <w:sz w:val="18"/>
                <w:szCs w:val="18"/>
              </w:rPr>
            </w:pPr>
            <w:r w:rsidRPr="00CB3AE4">
              <w:rPr>
                <w:sz w:val="18"/>
                <w:szCs w:val="18"/>
              </w:rPr>
              <w:t>Veículo leve (1.4 ou superior) com no máximo 02 anos de uso, com ar-condicionado</w:t>
            </w:r>
            <w:r w:rsidR="00B700FA" w:rsidRPr="00CB3AE4">
              <w:rPr>
                <w:sz w:val="18"/>
                <w:szCs w:val="18"/>
              </w:rPr>
              <w:t xml:space="preserve"> e direção hidráulica</w:t>
            </w:r>
            <w:r w:rsidRPr="00CB3AE4">
              <w:rPr>
                <w:sz w:val="18"/>
                <w:szCs w:val="18"/>
              </w:rPr>
              <w:t xml:space="preserve"> para apoio à fiscalização, incluindo despesas com combustível, óleos, manutenção, licenciamento, seguros, impostos</w:t>
            </w:r>
          </w:p>
        </w:tc>
        <w:tc>
          <w:tcPr>
            <w:tcW w:w="1274" w:type="dxa"/>
            <w:vAlign w:val="center"/>
          </w:tcPr>
          <w:p w:rsidR="009B0E50" w:rsidRPr="00CB3AE4" w:rsidRDefault="00FD0DC1" w:rsidP="00820CF0">
            <w:pPr>
              <w:tabs>
                <w:tab w:val="num" w:pos="426"/>
              </w:tabs>
              <w:jc w:val="center"/>
              <w:rPr>
                <w:sz w:val="18"/>
                <w:szCs w:val="18"/>
              </w:rPr>
            </w:pPr>
            <w:r w:rsidRPr="00CB3AE4">
              <w:rPr>
                <w:sz w:val="18"/>
                <w:szCs w:val="18"/>
              </w:rPr>
              <w:t>1</w:t>
            </w:r>
            <w:r w:rsidR="00A36DC1">
              <w:rPr>
                <w:sz w:val="18"/>
                <w:szCs w:val="18"/>
              </w:rPr>
              <w:t>2</w:t>
            </w:r>
            <w:r w:rsidR="009B0E50" w:rsidRPr="00CB3AE4">
              <w:rPr>
                <w:sz w:val="18"/>
                <w:szCs w:val="18"/>
              </w:rPr>
              <w:t xml:space="preserve"> meses</w:t>
            </w:r>
          </w:p>
        </w:tc>
      </w:tr>
    </w:tbl>
    <w:p w:rsidR="009B0E50" w:rsidRPr="00CB3AE4" w:rsidRDefault="009B0E50" w:rsidP="009B0E50"/>
    <w:p w:rsidR="009B0E50" w:rsidRPr="00CB3AE4" w:rsidRDefault="009B0E50" w:rsidP="002013C5">
      <w:r w:rsidRPr="00CB3AE4">
        <w:t xml:space="preserve">Total de </w:t>
      </w:r>
      <w:r w:rsidR="00A36DC1">
        <w:t>48</w:t>
      </w:r>
      <w:r w:rsidRPr="00CB3AE4">
        <w:t xml:space="preserve"> (</w:t>
      </w:r>
      <w:r w:rsidR="00A36DC1">
        <w:t>quarenta e oito</w:t>
      </w:r>
      <w:r w:rsidR="00FD0DC1" w:rsidRPr="00CB3AE4">
        <w:t>)</w:t>
      </w:r>
      <w:r w:rsidRPr="00CB3AE4">
        <w:t xml:space="preserve"> </w:t>
      </w:r>
      <w:r w:rsidR="003B43E9">
        <w:t>(</w:t>
      </w:r>
      <w:proofErr w:type="spellStart"/>
      <w:r w:rsidR="003B43E9">
        <w:t>un</w:t>
      </w:r>
      <w:proofErr w:type="spellEnd"/>
      <w:r w:rsidR="003B43E9">
        <w:t xml:space="preserve"> x mês x n.º técnico) meses </w:t>
      </w:r>
      <w:r w:rsidRPr="00CB3AE4">
        <w:t>de veículo de passeio com ar condicionado, direção hidráulica e motor 1.4 ou superior, incluso combustível, lubrificação, manutenção, seguro e etc. e menos de 2 (dois) anos de uso</w:t>
      </w:r>
      <w:r w:rsidR="003B43E9">
        <w:t>, conforme planilha orçamentária</w:t>
      </w:r>
      <w:r w:rsidRPr="00CB3AE4">
        <w:t>.</w:t>
      </w:r>
    </w:p>
    <w:p w:rsidR="00B700FA" w:rsidRPr="00CB3AE4" w:rsidRDefault="00B700FA" w:rsidP="002013C5"/>
    <w:p w:rsidR="009B0E50" w:rsidRPr="00CB3AE4" w:rsidRDefault="009B0E50" w:rsidP="009B0E50"/>
    <w:p w:rsidR="009B0E50" w:rsidRPr="00CB3AE4" w:rsidRDefault="002013C5" w:rsidP="00400F2B">
      <w:pPr>
        <w:pStyle w:val="Ttulo2"/>
      </w:pPr>
      <w:r w:rsidRPr="00CB3AE4">
        <w:t>A contratada deverá disponibilizar sistema de navegação GPS portátil</w:t>
      </w:r>
      <w:r w:rsidR="009B0E50" w:rsidRPr="00CB3AE4">
        <w:t>, conforme tabela abaixo:</w:t>
      </w:r>
    </w:p>
    <w:p w:rsidR="009B0E50" w:rsidRPr="00CB3AE4" w:rsidRDefault="009B0E50" w:rsidP="009B0E50"/>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1701"/>
        <w:gridCol w:w="1416"/>
      </w:tblGrid>
      <w:tr w:rsidR="009B0E50" w:rsidRPr="00CB3AE4" w:rsidTr="00820CF0">
        <w:trPr>
          <w:jc w:val="center"/>
        </w:trPr>
        <w:tc>
          <w:tcPr>
            <w:tcW w:w="4821" w:type="dxa"/>
            <w:vAlign w:val="center"/>
          </w:tcPr>
          <w:p w:rsidR="009B0E50" w:rsidRPr="00CB3AE4" w:rsidRDefault="009B0E50" w:rsidP="00820CF0">
            <w:pPr>
              <w:tabs>
                <w:tab w:val="num" w:pos="426"/>
              </w:tabs>
              <w:jc w:val="center"/>
              <w:rPr>
                <w:b/>
                <w:sz w:val="18"/>
                <w:szCs w:val="18"/>
              </w:rPr>
            </w:pPr>
            <w:r w:rsidRPr="00CB3AE4">
              <w:rPr>
                <w:b/>
                <w:sz w:val="18"/>
                <w:szCs w:val="18"/>
              </w:rPr>
              <w:t>Profissional</w:t>
            </w:r>
          </w:p>
        </w:tc>
        <w:tc>
          <w:tcPr>
            <w:tcW w:w="1701" w:type="dxa"/>
            <w:vAlign w:val="center"/>
          </w:tcPr>
          <w:p w:rsidR="009B0E50" w:rsidRPr="00CB3AE4" w:rsidRDefault="009B0E50" w:rsidP="00820CF0">
            <w:pPr>
              <w:tabs>
                <w:tab w:val="num" w:pos="426"/>
              </w:tabs>
              <w:jc w:val="center"/>
              <w:rPr>
                <w:b/>
                <w:sz w:val="18"/>
                <w:szCs w:val="18"/>
              </w:rPr>
            </w:pPr>
            <w:r w:rsidRPr="00CB3AE4">
              <w:rPr>
                <w:b/>
                <w:sz w:val="18"/>
                <w:szCs w:val="18"/>
              </w:rPr>
              <w:t>Equipamento</w:t>
            </w:r>
          </w:p>
        </w:tc>
        <w:tc>
          <w:tcPr>
            <w:tcW w:w="1416" w:type="dxa"/>
            <w:vAlign w:val="center"/>
          </w:tcPr>
          <w:p w:rsidR="009B0E50" w:rsidRPr="00CB3AE4" w:rsidRDefault="00A36DC1" w:rsidP="00820CF0">
            <w:pPr>
              <w:tabs>
                <w:tab w:val="num" w:pos="426"/>
              </w:tabs>
              <w:jc w:val="center"/>
              <w:rPr>
                <w:b/>
                <w:sz w:val="18"/>
                <w:szCs w:val="18"/>
              </w:rPr>
            </w:pPr>
            <w:r w:rsidRPr="00CB3AE4">
              <w:rPr>
                <w:b/>
                <w:sz w:val="18"/>
                <w:szCs w:val="18"/>
              </w:rPr>
              <w:t>Quantidade</w:t>
            </w:r>
            <w:r>
              <w:rPr>
                <w:b/>
                <w:sz w:val="18"/>
                <w:szCs w:val="18"/>
              </w:rPr>
              <w:t xml:space="preserve"> por profissional</w:t>
            </w:r>
          </w:p>
        </w:tc>
      </w:tr>
      <w:tr w:rsidR="009B0E50" w:rsidRPr="00CB3AE4" w:rsidTr="00820CF0">
        <w:trPr>
          <w:jc w:val="center"/>
        </w:trPr>
        <w:tc>
          <w:tcPr>
            <w:tcW w:w="4821" w:type="dxa"/>
            <w:vAlign w:val="center"/>
          </w:tcPr>
          <w:p w:rsidR="009B0E50" w:rsidRPr="00CB3AE4" w:rsidRDefault="00A36DC1" w:rsidP="00820CF0">
            <w:pPr>
              <w:tabs>
                <w:tab w:val="num" w:pos="426"/>
              </w:tabs>
              <w:jc w:val="center"/>
              <w:rPr>
                <w:sz w:val="18"/>
                <w:szCs w:val="18"/>
              </w:rPr>
            </w:pPr>
            <w:r w:rsidRPr="00CB3AE4">
              <w:rPr>
                <w:sz w:val="18"/>
                <w:szCs w:val="18"/>
              </w:rPr>
              <w:t xml:space="preserve">Técnico </w:t>
            </w:r>
            <w:r>
              <w:rPr>
                <w:sz w:val="18"/>
                <w:szCs w:val="18"/>
              </w:rPr>
              <w:t>profissional Junior</w:t>
            </w:r>
          </w:p>
        </w:tc>
        <w:tc>
          <w:tcPr>
            <w:tcW w:w="1701" w:type="dxa"/>
            <w:vAlign w:val="center"/>
          </w:tcPr>
          <w:p w:rsidR="009B0E50" w:rsidRPr="00CB3AE4" w:rsidRDefault="002013C5" w:rsidP="00820CF0">
            <w:pPr>
              <w:tabs>
                <w:tab w:val="num" w:pos="426"/>
              </w:tabs>
              <w:jc w:val="center"/>
              <w:rPr>
                <w:sz w:val="18"/>
                <w:szCs w:val="18"/>
              </w:rPr>
            </w:pPr>
            <w:r w:rsidRPr="00CB3AE4">
              <w:rPr>
                <w:sz w:val="18"/>
                <w:szCs w:val="18"/>
              </w:rPr>
              <w:t>GPS portátil</w:t>
            </w:r>
            <w:r w:rsidR="009B0E50" w:rsidRPr="00CB3AE4">
              <w:rPr>
                <w:sz w:val="18"/>
                <w:szCs w:val="18"/>
              </w:rPr>
              <w:t xml:space="preserve"> </w:t>
            </w:r>
          </w:p>
        </w:tc>
        <w:tc>
          <w:tcPr>
            <w:tcW w:w="1416" w:type="dxa"/>
            <w:vAlign w:val="center"/>
          </w:tcPr>
          <w:p w:rsidR="009B0E50" w:rsidRPr="00CB3AE4" w:rsidRDefault="002013C5" w:rsidP="00820CF0">
            <w:pPr>
              <w:tabs>
                <w:tab w:val="num" w:pos="426"/>
              </w:tabs>
              <w:jc w:val="center"/>
              <w:rPr>
                <w:sz w:val="18"/>
                <w:szCs w:val="18"/>
              </w:rPr>
            </w:pPr>
            <w:r w:rsidRPr="00CB3AE4">
              <w:rPr>
                <w:sz w:val="18"/>
                <w:szCs w:val="18"/>
              </w:rPr>
              <w:t>1</w:t>
            </w:r>
            <w:r w:rsidR="00A36DC1">
              <w:rPr>
                <w:sz w:val="18"/>
                <w:szCs w:val="18"/>
              </w:rPr>
              <w:t>2</w:t>
            </w:r>
            <w:r w:rsidR="009B0E50" w:rsidRPr="00CB3AE4">
              <w:rPr>
                <w:sz w:val="18"/>
                <w:szCs w:val="18"/>
              </w:rPr>
              <w:t xml:space="preserve"> meses</w:t>
            </w:r>
          </w:p>
        </w:tc>
      </w:tr>
    </w:tbl>
    <w:p w:rsidR="009B0E50" w:rsidRPr="00CB3AE4" w:rsidRDefault="009B0E50" w:rsidP="009B0E50"/>
    <w:p w:rsidR="009B0E50" w:rsidRPr="00CB3AE4" w:rsidRDefault="009B0E50" w:rsidP="002013C5">
      <w:bookmarkStart w:id="36" w:name="_Hlk17102105"/>
      <w:r w:rsidRPr="00CB3AE4">
        <w:t xml:space="preserve">Total de </w:t>
      </w:r>
      <w:r w:rsidR="00A36DC1">
        <w:t>48</w:t>
      </w:r>
      <w:r w:rsidR="00A36DC1" w:rsidRPr="00CB3AE4">
        <w:t xml:space="preserve"> (</w:t>
      </w:r>
      <w:r w:rsidR="00A36DC1">
        <w:t>quarenta e oito</w:t>
      </w:r>
      <w:r w:rsidR="00A36DC1" w:rsidRPr="00CB3AE4">
        <w:t xml:space="preserve">) </w:t>
      </w:r>
      <w:r w:rsidR="003B43E9">
        <w:t>(</w:t>
      </w:r>
      <w:proofErr w:type="spellStart"/>
      <w:r w:rsidR="003B43E9">
        <w:t>un</w:t>
      </w:r>
      <w:proofErr w:type="spellEnd"/>
      <w:r w:rsidR="003B43E9">
        <w:t xml:space="preserve"> x mês x n.º técnico) </w:t>
      </w:r>
      <w:r w:rsidR="00B700FA" w:rsidRPr="00CB3AE4">
        <w:t xml:space="preserve">meses </w:t>
      </w:r>
      <w:r w:rsidR="002013C5" w:rsidRPr="00CB3AE4">
        <w:t xml:space="preserve">de </w:t>
      </w:r>
      <w:bookmarkEnd w:id="36"/>
      <w:r w:rsidR="002013C5" w:rsidRPr="00CB3AE4">
        <w:t>GPS portátil</w:t>
      </w:r>
      <w:r w:rsidRPr="00CB3AE4">
        <w:t>.</w:t>
      </w:r>
    </w:p>
    <w:p w:rsidR="00B700FA" w:rsidRPr="00D04717" w:rsidRDefault="00B700FA" w:rsidP="002013C5">
      <w:pPr>
        <w:rPr>
          <w:color w:val="0070C0"/>
        </w:rPr>
      </w:pPr>
    </w:p>
    <w:p w:rsidR="002103F3" w:rsidRPr="00413D4B" w:rsidRDefault="002103F3" w:rsidP="002103F3"/>
    <w:p w:rsidR="009B0E50" w:rsidRPr="00413D4B" w:rsidRDefault="009B0E50" w:rsidP="00074616">
      <w:pPr>
        <w:pStyle w:val="Ttulo2"/>
        <w:ind w:left="0" w:firstLine="0"/>
      </w:pPr>
      <w:r w:rsidRPr="007C223A">
        <w:t>A contratada deverá fornecer notebook com</w:t>
      </w:r>
      <w:r w:rsidR="00B816D7" w:rsidRPr="007C223A">
        <w:t xml:space="preserve"> </w:t>
      </w:r>
      <w:r w:rsidRPr="007C223A">
        <w:t xml:space="preserve">tela de </w:t>
      </w:r>
      <w:smartTag w:uri="urn:schemas-microsoft-com:office:smarttags" w:element="metricconverter">
        <w:smartTagPr>
          <w:attr w:name="ProductID" w:val="14”"/>
        </w:smartTagPr>
        <w:r w:rsidRPr="007C223A">
          <w:t>14”</w:t>
        </w:r>
      </w:smartTag>
      <w:r w:rsidRPr="007C223A">
        <w:t xml:space="preserve">, HD 500GB, processador de 2,3GHz e memória </w:t>
      </w:r>
      <w:proofErr w:type="spellStart"/>
      <w:r w:rsidRPr="007C223A">
        <w:t>ram</w:t>
      </w:r>
      <w:proofErr w:type="spellEnd"/>
      <w:r w:rsidRPr="007C223A">
        <w:t xml:space="preserve"> de </w:t>
      </w:r>
      <w:r w:rsidR="00846F64" w:rsidRPr="007C223A">
        <w:t>8</w:t>
      </w:r>
      <w:r w:rsidRPr="007C223A">
        <w:t>GB ou</w:t>
      </w:r>
      <w:r w:rsidRPr="00413D4B">
        <w:t xml:space="preserve"> configurações superiores e na quantidade da tabela abaixo:</w:t>
      </w:r>
    </w:p>
    <w:p w:rsidR="009B0E50" w:rsidRPr="00CB3AE4" w:rsidRDefault="009B0E50" w:rsidP="009B0E50"/>
    <w:tbl>
      <w:tblPr>
        <w:tblW w:w="7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2410"/>
        <w:gridCol w:w="1383"/>
      </w:tblGrid>
      <w:tr w:rsidR="00CB3AE4" w:rsidRPr="00CB3AE4" w:rsidTr="00B700FA">
        <w:trPr>
          <w:tblHeader/>
          <w:jc w:val="center"/>
        </w:trPr>
        <w:tc>
          <w:tcPr>
            <w:tcW w:w="3964" w:type="dxa"/>
            <w:vAlign w:val="center"/>
          </w:tcPr>
          <w:p w:rsidR="00B700FA" w:rsidRPr="00CB3AE4" w:rsidRDefault="00B700FA" w:rsidP="00820CF0">
            <w:pPr>
              <w:tabs>
                <w:tab w:val="num" w:pos="426"/>
              </w:tabs>
              <w:jc w:val="center"/>
              <w:rPr>
                <w:b/>
                <w:sz w:val="18"/>
                <w:szCs w:val="18"/>
              </w:rPr>
            </w:pPr>
            <w:r w:rsidRPr="00CB3AE4">
              <w:rPr>
                <w:b/>
                <w:sz w:val="18"/>
                <w:szCs w:val="18"/>
              </w:rPr>
              <w:t>Profissional</w:t>
            </w:r>
          </w:p>
        </w:tc>
        <w:tc>
          <w:tcPr>
            <w:tcW w:w="2410" w:type="dxa"/>
            <w:vAlign w:val="center"/>
          </w:tcPr>
          <w:p w:rsidR="00B700FA" w:rsidRPr="00CB3AE4" w:rsidRDefault="00B700FA" w:rsidP="00820CF0">
            <w:pPr>
              <w:tabs>
                <w:tab w:val="num" w:pos="426"/>
              </w:tabs>
              <w:jc w:val="center"/>
              <w:rPr>
                <w:b/>
                <w:sz w:val="18"/>
                <w:szCs w:val="18"/>
              </w:rPr>
            </w:pPr>
            <w:r w:rsidRPr="00CB3AE4">
              <w:rPr>
                <w:b/>
                <w:sz w:val="18"/>
                <w:szCs w:val="18"/>
              </w:rPr>
              <w:t>Equipamento</w:t>
            </w:r>
          </w:p>
        </w:tc>
        <w:tc>
          <w:tcPr>
            <w:tcW w:w="1383" w:type="dxa"/>
            <w:vAlign w:val="center"/>
          </w:tcPr>
          <w:p w:rsidR="00B700FA" w:rsidRPr="00CB3AE4" w:rsidRDefault="00A36DC1" w:rsidP="00820CF0">
            <w:pPr>
              <w:tabs>
                <w:tab w:val="num" w:pos="426"/>
              </w:tabs>
              <w:jc w:val="center"/>
              <w:rPr>
                <w:b/>
                <w:sz w:val="18"/>
                <w:szCs w:val="18"/>
              </w:rPr>
            </w:pPr>
            <w:r w:rsidRPr="00CB3AE4">
              <w:rPr>
                <w:b/>
                <w:sz w:val="18"/>
                <w:szCs w:val="18"/>
              </w:rPr>
              <w:t>Quantidade</w:t>
            </w:r>
            <w:r>
              <w:rPr>
                <w:b/>
                <w:sz w:val="18"/>
                <w:szCs w:val="18"/>
              </w:rPr>
              <w:t xml:space="preserve"> por profissional</w:t>
            </w:r>
          </w:p>
        </w:tc>
      </w:tr>
      <w:tr w:rsidR="00A36DC1" w:rsidRPr="00CB3AE4" w:rsidTr="005A0EC7">
        <w:trPr>
          <w:jc w:val="center"/>
        </w:trPr>
        <w:tc>
          <w:tcPr>
            <w:tcW w:w="3964" w:type="dxa"/>
            <w:vAlign w:val="center"/>
          </w:tcPr>
          <w:p w:rsidR="00A36DC1" w:rsidRPr="00CB3AE4" w:rsidRDefault="00A36DC1" w:rsidP="00A36DC1">
            <w:pPr>
              <w:tabs>
                <w:tab w:val="num" w:pos="426"/>
              </w:tabs>
              <w:jc w:val="center"/>
              <w:rPr>
                <w:sz w:val="18"/>
                <w:szCs w:val="18"/>
              </w:rPr>
            </w:pPr>
            <w:r w:rsidRPr="00CB3AE4">
              <w:rPr>
                <w:sz w:val="18"/>
                <w:szCs w:val="18"/>
              </w:rPr>
              <w:t xml:space="preserve">Técnico </w:t>
            </w:r>
            <w:r>
              <w:rPr>
                <w:sz w:val="18"/>
                <w:szCs w:val="18"/>
              </w:rPr>
              <w:t>profissional Junior</w:t>
            </w:r>
          </w:p>
        </w:tc>
        <w:tc>
          <w:tcPr>
            <w:tcW w:w="2410" w:type="dxa"/>
            <w:vAlign w:val="center"/>
          </w:tcPr>
          <w:p w:rsidR="00A36DC1" w:rsidRPr="00CB3AE4" w:rsidRDefault="00A36DC1" w:rsidP="00A36DC1">
            <w:pPr>
              <w:tabs>
                <w:tab w:val="num" w:pos="426"/>
              </w:tabs>
              <w:jc w:val="center"/>
              <w:rPr>
                <w:sz w:val="18"/>
                <w:szCs w:val="18"/>
              </w:rPr>
            </w:pPr>
            <w:r w:rsidRPr="00CB3AE4">
              <w:rPr>
                <w:sz w:val="18"/>
                <w:szCs w:val="18"/>
              </w:rPr>
              <w:t>Notebook</w:t>
            </w:r>
          </w:p>
        </w:tc>
        <w:tc>
          <w:tcPr>
            <w:tcW w:w="1383" w:type="dxa"/>
            <w:vAlign w:val="center"/>
          </w:tcPr>
          <w:p w:rsidR="00A36DC1" w:rsidRPr="00CB3AE4" w:rsidRDefault="00A36DC1" w:rsidP="00A36DC1">
            <w:pPr>
              <w:tabs>
                <w:tab w:val="num" w:pos="426"/>
              </w:tabs>
              <w:jc w:val="center"/>
              <w:rPr>
                <w:sz w:val="18"/>
                <w:szCs w:val="18"/>
              </w:rPr>
            </w:pPr>
            <w:r w:rsidRPr="00CB3AE4">
              <w:rPr>
                <w:sz w:val="18"/>
                <w:szCs w:val="18"/>
              </w:rPr>
              <w:t>1</w:t>
            </w:r>
            <w:r>
              <w:rPr>
                <w:sz w:val="18"/>
                <w:szCs w:val="18"/>
              </w:rPr>
              <w:t>2</w:t>
            </w:r>
            <w:r w:rsidRPr="00CB3AE4">
              <w:rPr>
                <w:sz w:val="18"/>
                <w:szCs w:val="18"/>
              </w:rPr>
              <w:t xml:space="preserve"> meses</w:t>
            </w:r>
          </w:p>
        </w:tc>
      </w:tr>
    </w:tbl>
    <w:p w:rsidR="009B0E50" w:rsidRPr="00CB3AE4" w:rsidRDefault="009B0E50" w:rsidP="009B0E50"/>
    <w:p w:rsidR="009B0E50" w:rsidRPr="00CB3AE4" w:rsidRDefault="009B0E50" w:rsidP="00B700FA">
      <w:r w:rsidRPr="00CB3AE4">
        <w:t xml:space="preserve">Total de </w:t>
      </w:r>
      <w:r w:rsidR="00A36DC1">
        <w:t>48</w:t>
      </w:r>
      <w:r w:rsidR="00A36DC1" w:rsidRPr="00CB3AE4">
        <w:t xml:space="preserve"> (</w:t>
      </w:r>
      <w:r w:rsidR="00A36DC1">
        <w:t>quarenta e oito</w:t>
      </w:r>
      <w:r w:rsidR="00A36DC1" w:rsidRPr="00CB3AE4">
        <w:t xml:space="preserve">) </w:t>
      </w:r>
      <w:r w:rsidR="003B43E9">
        <w:t>(</w:t>
      </w:r>
      <w:proofErr w:type="spellStart"/>
      <w:r w:rsidR="003B43E9">
        <w:t>un</w:t>
      </w:r>
      <w:proofErr w:type="spellEnd"/>
      <w:r w:rsidR="003B43E9">
        <w:t xml:space="preserve"> x mês x n.º técnico) </w:t>
      </w:r>
      <w:r w:rsidR="00B700FA" w:rsidRPr="00CB3AE4">
        <w:t xml:space="preserve">meses de </w:t>
      </w:r>
      <w:r w:rsidRPr="00CB3AE4">
        <w:t>notebooks.</w:t>
      </w:r>
    </w:p>
    <w:p w:rsidR="00B700FA" w:rsidRPr="00CB3AE4" w:rsidRDefault="00B700FA" w:rsidP="00B700FA"/>
    <w:p w:rsidR="009B0E50" w:rsidRPr="00CB3AE4" w:rsidRDefault="009B0E50" w:rsidP="009B0E50"/>
    <w:p w:rsidR="00B700FA" w:rsidRPr="00CB3AE4" w:rsidRDefault="00B700FA" w:rsidP="00400F2B">
      <w:pPr>
        <w:pStyle w:val="Ttulo2"/>
      </w:pPr>
      <w:r w:rsidRPr="00CB3AE4">
        <w:t>A contratada deverá fornecer projetor tipo multimídia, conforme tabela abaixo.</w:t>
      </w:r>
    </w:p>
    <w:p w:rsidR="009B0E50" w:rsidRPr="00CB3AE4" w:rsidRDefault="009B0E50" w:rsidP="00B700FA">
      <w:pPr>
        <w:pStyle w:val="Ttulo2"/>
        <w:numPr>
          <w:ilvl w:val="0"/>
          <w:numId w:val="0"/>
        </w:num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2410"/>
        <w:gridCol w:w="1564"/>
      </w:tblGrid>
      <w:tr w:rsidR="00CB3AE4" w:rsidRPr="00CB3AE4" w:rsidTr="00B700FA">
        <w:trPr>
          <w:tblHeader/>
          <w:jc w:val="center"/>
        </w:trPr>
        <w:tc>
          <w:tcPr>
            <w:tcW w:w="3964" w:type="dxa"/>
            <w:vAlign w:val="center"/>
          </w:tcPr>
          <w:p w:rsidR="009B0E50" w:rsidRPr="00CB3AE4" w:rsidRDefault="00B700FA" w:rsidP="00820CF0">
            <w:pPr>
              <w:tabs>
                <w:tab w:val="num" w:pos="426"/>
              </w:tabs>
              <w:jc w:val="center"/>
              <w:rPr>
                <w:b/>
                <w:sz w:val="18"/>
                <w:szCs w:val="18"/>
              </w:rPr>
            </w:pPr>
            <w:r w:rsidRPr="00CB3AE4">
              <w:rPr>
                <w:b/>
                <w:sz w:val="18"/>
                <w:szCs w:val="18"/>
              </w:rPr>
              <w:t>Profissional</w:t>
            </w:r>
          </w:p>
        </w:tc>
        <w:tc>
          <w:tcPr>
            <w:tcW w:w="2410" w:type="dxa"/>
            <w:vAlign w:val="center"/>
          </w:tcPr>
          <w:p w:rsidR="009B0E50" w:rsidRPr="00CB3AE4" w:rsidRDefault="009B0E50" w:rsidP="00820CF0">
            <w:pPr>
              <w:tabs>
                <w:tab w:val="num" w:pos="426"/>
              </w:tabs>
              <w:jc w:val="center"/>
              <w:rPr>
                <w:b/>
                <w:sz w:val="18"/>
                <w:szCs w:val="18"/>
              </w:rPr>
            </w:pPr>
            <w:r w:rsidRPr="00CB3AE4">
              <w:rPr>
                <w:b/>
                <w:sz w:val="18"/>
                <w:szCs w:val="18"/>
              </w:rPr>
              <w:t>Equipamento</w:t>
            </w:r>
          </w:p>
        </w:tc>
        <w:tc>
          <w:tcPr>
            <w:tcW w:w="1564" w:type="dxa"/>
            <w:vAlign w:val="center"/>
          </w:tcPr>
          <w:p w:rsidR="009B0E50" w:rsidRPr="00CB3AE4" w:rsidRDefault="00A36DC1" w:rsidP="00820CF0">
            <w:pPr>
              <w:tabs>
                <w:tab w:val="num" w:pos="426"/>
              </w:tabs>
              <w:jc w:val="center"/>
              <w:rPr>
                <w:b/>
                <w:sz w:val="18"/>
                <w:szCs w:val="18"/>
              </w:rPr>
            </w:pPr>
            <w:r w:rsidRPr="00CB3AE4">
              <w:rPr>
                <w:b/>
                <w:sz w:val="18"/>
                <w:szCs w:val="18"/>
              </w:rPr>
              <w:t>Quantidade</w:t>
            </w:r>
            <w:r>
              <w:rPr>
                <w:b/>
                <w:sz w:val="18"/>
                <w:szCs w:val="18"/>
              </w:rPr>
              <w:t xml:space="preserve"> por profissional</w:t>
            </w:r>
          </w:p>
        </w:tc>
      </w:tr>
      <w:tr w:rsidR="00A36DC1" w:rsidRPr="00CB3AE4" w:rsidTr="005A0EC7">
        <w:trPr>
          <w:jc w:val="center"/>
        </w:trPr>
        <w:tc>
          <w:tcPr>
            <w:tcW w:w="3964" w:type="dxa"/>
            <w:vAlign w:val="center"/>
          </w:tcPr>
          <w:p w:rsidR="00A36DC1" w:rsidRPr="00CB3AE4" w:rsidRDefault="00A36DC1" w:rsidP="00A36DC1">
            <w:pPr>
              <w:tabs>
                <w:tab w:val="num" w:pos="426"/>
              </w:tabs>
              <w:jc w:val="center"/>
              <w:rPr>
                <w:sz w:val="18"/>
                <w:szCs w:val="18"/>
              </w:rPr>
            </w:pPr>
            <w:r w:rsidRPr="00CB3AE4">
              <w:rPr>
                <w:sz w:val="18"/>
                <w:szCs w:val="18"/>
              </w:rPr>
              <w:t xml:space="preserve">Técnico </w:t>
            </w:r>
            <w:r>
              <w:rPr>
                <w:sz w:val="18"/>
                <w:szCs w:val="18"/>
              </w:rPr>
              <w:t>profissional Junior</w:t>
            </w:r>
          </w:p>
        </w:tc>
        <w:tc>
          <w:tcPr>
            <w:tcW w:w="2410" w:type="dxa"/>
          </w:tcPr>
          <w:p w:rsidR="00A36DC1" w:rsidRPr="00CB3AE4" w:rsidRDefault="00A36DC1" w:rsidP="00A36DC1">
            <w:r w:rsidRPr="00CB3AE4">
              <w:t>Projetor tipo multimídia</w:t>
            </w:r>
          </w:p>
        </w:tc>
        <w:tc>
          <w:tcPr>
            <w:tcW w:w="1564" w:type="dxa"/>
            <w:vAlign w:val="center"/>
          </w:tcPr>
          <w:p w:rsidR="00A36DC1" w:rsidRPr="00CB3AE4" w:rsidRDefault="00A36DC1" w:rsidP="00A36DC1">
            <w:pPr>
              <w:tabs>
                <w:tab w:val="num" w:pos="426"/>
              </w:tabs>
              <w:jc w:val="center"/>
              <w:rPr>
                <w:sz w:val="18"/>
                <w:szCs w:val="18"/>
              </w:rPr>
            </w:pPr>
            <w:r w:rsidRPr="00CB3AE4">
              <w:rPr>
                <w:sz w:val="18"/>
                <w:szCs w:val="18"/>
              </w:rPr>
              <w:t>1</w:t>
            </w:r>
            <w:r>
              <w:rPr>
                <w:sz w:val="18"/>
                <w:szCs w:val="18"/>
              </w:rPr>
              <w:t>2</w:t>
            </w:r>
            <w:r w:rsidRPr="00CB3AE4">
              <w:rPr>
                <w:sz w:val="18"/>
                <w:szCs w:val="18"/>
              </w:rPr>
              <w:t xml:space="preserve"> meses</w:t>
            </w:r>
          </w:p>
        </w:tc>
      </w:tr>
    </w:tbl>
    <w:p w:rsidR="009B0E50" w:rsidRPr="00CB3AE4" w:rsidRDefault="009B0E50" w:rsidP="009B0E50"/>
    <w:p w:rsidR="009B0E50" w:rsidRPr="00CB3AE4" w:rsidRDefault="00B700FA" w:rsidP="009B0E50">
      <w:r w:rsidRPr="00CB3AE4">
        <w:t xml:space="preserve">Total de </w:t>
      </w:r>
      <w:r w:rsidR="00A36DC1">
        <w:t>48</w:t>
      </w:r>
      <w:r w:rsidR="00A36DC1" w:rsidRPr="00CB3AE4">
        <w:t xml:space="preserve"> (</w:t>
      </w:r>
      <w:r w:rsidR="00A36DC1">
        <w:t>quarenta e oito</w:t>
      </w:r>
      <w:r w:rsidR="00A36DC1" w:rsidRPr="00CB3AE4">
        <w:t xml:space="preserve">) </w:t>
      </w:r>
      <w:r w:rsidR="00993295">
        <w:t>(</w:t>
      </w:r>
      <w:proofErr w:type="spellStart"/>
      <w:r w:rsidR="00993295">
        <w:t>un</w:t>
      </w:r>
      <w:proofErr w:type="spellEnd"/>
      <w:r w:rsidR="00993295">
        <w:t xml:space="preserve"> x mês x n.º técnico) </w:t>
      </w:r>
      <w:r w:rsidRPr="00CB3AE4">
        <w:t>meses de projetos tipo multimídia</w:t>
      </w:r>
    </w:p>
    <w:p w:rsidR="00B700FA" w:rsidRPr="00CB3AE4" w:rsidRDefault="00B700FA" w:rsidP="009B0E50"/>
    <w:p w:rsidR="009B0E50" w:rsidRPr="00CB3AE4" w:rsidRDefault="009B0E50" w:rsidP="009B0E50"/>
    <w:p w:rsidR="009B0E50" w:rsidRPr="00CB3AE4" w:rsidRDefault="009B0E50" w:rsidP="00074616">
      <w:pPr>
        <w:pStyle w:val="Ttulo2"/>
        <w:ind w:left="0" w:firstLine="0"/>
      </w:pPr>
      <w:bookmarkStart w:id="37" w:name="_Hlk17104022"/>
      <w:r w:rsidRPr="00CB3AE4">
        <w:t xml:space="preserve">A contratada deverá fornecer </w:t>
      </w:r>
      <w:r w:rsidR="00797AF9">
        <w:t>alimentação</w:t>
      </w:r>
      <w:r w:rsidRPr="00CB3AE4">
        <w:t xml:space="preserve"> para os profissionais em trânsito, ou seja, que prestam serviços em vários municípios</w:t>
      </w:r>
      <w:r w:rsidR="00CE1807">
        <w:t>,</w:t>
      </w:r>
      <w:r w:rsidRPr="00CB3AE4">
        <w:t xml:space="preserve"> e na quantidade da tabela abaixo:</w:t>
      </w:r>
    </w:p>
    <w:p w:rsidR="009B0E50" w:rsidRPr="00CB3AE4" w:rsidRDefault="009B0E50" w:rsidP="009B0E50">
      <w:pPr>
        <w:rPr>
          <w:b/>
          <w:sz w:val="24"/>
        </w:rPr>
      </w:pP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2268"/>
        <w:gridCol w:w="1684"/>
      </w:tblGrid>
      <w:tr w:rsidR="00CB3AE4" w:rsidRPr="00CB3AE4" w:rsidTr="00B816D7">
        <w:trPr>
          <w:tblHeader/>
          <w:jc w:val="center"/>
        </w:trPr>
        <w:tc>
          <w:tcPr>
            <w:tcW w:w="3698" w:type="dxa"/>
            <w:vAlign w:val="center"/>
          </w:tcPr>
          <w:p w:rsidR="00B816D7" w:rsidRPr="00CB3AE4" w:rsidRDefault="00B816D7" w:rsidP="00820CF0">
            <w:pPr>
              <w:tabs>
                <w:tab w:val="num" w:pos="426"/>
              </w:tabs>
              <w:jc w:val="center"/>
              <w:rPr>
                <w:b/>
                <w:sz w:val="18"/>
                <w:szCs w:val="18"/>
              </w:rPr>
            </w:pPr>
            <w:r w:rsidRPr="00CB3AE4">
              <w:rPr>
                <w:b/>
                <w:sz w:val="18"/>
                <w:szCs w:val="18"/>
              </w:rPr>
              <w:t>Profissional</w:t>
            </w:r>
          </w:p>
        </w:tc>
        <w:tc>
          <w:tcPr>
            <w:tcW w:w="2268" w:type="dxa"/>
            <w:vAlign w:val="center"/>
          </w:tcPr>
          <w:p w:rsidR="00B816D7" w:rsidRPr="00CB3AE4" w:rsidRDefault="00B816D7" w:rsidP="00820CF0">
            <w:pPr>
              <w:tabs>
                <w:tab w:val="num" w:pos="426"/>
              </w:tabs>
              <w:jc w:val="center"/>
              <w:rPr>
                <w:b/>
                <w:sz w:val="18"/>
                <w:szCs w:val="18"/>
              </w:rPr>
            </w:pPr>
            <w:r w:rsidRPr="00CB3AE4">
              <w:rPr>
                <w:b/>
                <w:sz w:val="18"/>
                <w:szCs w:val="18"/>
              </w:rPr>
              <w:t>Dimensionamento</w:t>
            </w:r>
          </w:p>
        </w:tc>
        <w:tc>
          <w:tcPr>
            <w:tcW w:w="1684" w:type="dxa"/>
            <w:vAlign w:val="center"/>
          </w:tcPr>
          <w:p w:rsidR="00B816D7" w:rsidRPr="00CB3AE4" w:rsidRDefault="00A36DC1" w:rsidP="00820CF0">
            <w:pPr>
              <w:tabs>
                <w:tab w:val="num" w:pos="426"/>
              </w:tabs>
              <w:jc w:val="center"/>
              <w:rPr>
                <w:b/>
                <w:sz w:val="18"/>
                <w:szCs w:val="18"/>
              </w:rPr>
            </w:pPr>
            <w:r w:rsidRPr="00CB3AE4">
              <w:rPr>
                <w:b/>
                <w:sz w:val="18"/>
                <w:szCs w:val="18"/>
              </w:rPr>
              <w:t>Quantidade</w:t>
            </w:r>
            <w:r>
              <w:rPr>
                <w:b/>
                <w:sz w:val="18"/>
                <w:szCs w:val="18"/>
              </w:rPr>
              <w:t xml:space="preserve"> por profissional</w:t>
            </w:r>
          </w:p>
        </w:tc>
      </w:tr>
      <w:tr w:rsidR="00CB3AE4" w:rsidRPr="00CB3AE4" w:rsidTr="00B816D7">
        <w:trPr>
          <w:jc w:val="center"/>
        </w:trPr>
        <w:tc>
          <w:tcPr>
            <w:tcW w:w="3698" w:type="dxa"/>
            <w:vAlign w:val="center"/>
          </w:tcPr>
          <w:p w:rsidR="00B816D7" w:rsidRPr="00CB3AE4" w:rsidRDefault="00A36DC1" w:rsidP="00820CF0">
            <w:pPr>
              <w:tabs>
                <w:tab w:val="num" w:pos="426"/>
              </w:tabs>
              <w:jc w:val="center"/>
              <w:rPr>
                <w:sz w:val="18"/>
                <w:szCs w:val="18"/>
              </w:rPr>
            </w:pPr>
            <w:r w:rsidRPr="00CB3AE4">
              <w:rPr>
                <w:sz w:val="18"/>
                <w:szCs w:val="18"/>
              </w:rPr>
              <w:t xml:space="preserve">Técnico </w:t>
            </w:r>
            <w:r>
              <w:rPr>
                <w:sz w:val="18"/>
                <w:szCs w:val="18"/>
              </w:rPr>
              <w:t>profissional Junior</w:t>
            </w:r>
          </w:p>
        </w:tc>
        <w:tc>
          <w:tcPr>
            <w:tcW w:w="2268" w:type="dxa"/>
            <w:vAlign w:val="center"/>
          </w:tcPr>
          <w:p w:rsidR="00B816D7" w:rsidRPr="00CB3AE4" w:rsidRDefault="00CB3AE4" w:rsidP="00820CF0">
            <w:pPr>
              <w:tabs>
                <w:tab w:val="num" w:pos="426"/>
              </w:tabs>
              <w:jc w:val="center"/>
              <w:rPr>
                <w:sz w:val="18"/>
                <w:szCs w:val="18"/>
              </w:rPr>
            </w:pPr>
            <w:r w:rsidRPr="00CB3AE4">
              <w:rPr>
                <w:sz w:val="18"/>
                <w:szCs w:val="18"/>
              </w:rPr>
              <w:t xml:space="preserve">16 </w:t>
            </w:r>
            <w:proofErr w:type="spellStart"/>
            <w:r w:rsidR="00797AF9">
              <w:rPr>
                <w:sz w:val="18"/>
                <w:szCs w:val="18"/>
              </w:rPr>
              <w:t>Aliment</w:t>
            </w:r>
            <w:proofErr w:type="spellEnd"/>
            <w:r w:rsidR="00797AF9">
              <w:rPr>
                <w:sz w:val="18"/>
                <w:szCs w:val="18"/>
              </w:rPr>
              <w:t>.</w:t>
            </w:r>
            <w:r w:rsidRPr="00CB3AE4">
              <w:rPr>
                <w:sz w:val="18"/>
                <w:szCs w:val="18"/>
              </w:rPr>
              <w:t xml:space="preserve"> x 1</w:t>
            </w:r>
            <w:r w:rsidR="00A36DC1">
              <w:rPr>
                <w:sz w:val="18"/>
                <w:szCs w:val="18"/>
              </w:rPr>
              <w:t>2</w:t>
            </w:r>
            <w:r w:rsidR="00B816D7" w:rsidRPr="00CB3AE4">
              <w:rPr>
                <w:sz w:val="18"/>
                <w:szCs w:val="18"/>
              </w:rPr>
              <w:t xml:space="preserve"> </w:t>
            </w:r>
            <w:r w:rsidRPr="00CB3AE4">
              <w:rPr>
                <w:sz w:val="18"/>
                <w:szCs w:val="18"/>
              </w:rPr>
              <w:t>meses</w:t>
            </w:r>
            <w:r w:rsidR="00B816D7" w:rsidRPr="00CB3AE4">
              <w:rPr>
                <w:sz w:val="18"/>
                <w:szCs w:val="18"/>
              </w:rPr>
              <w:t xml:space="preserve">= </w:t>
            </w:r>
            <w:r w:rsidR="00993295">
              <w:rPr>
                <w:sz w:val="18"/>
                <w:szCs w:val="18"/>
              </w:rPr>
              <w:t>192</w:t>
            </w:r>
            <w:r w:rsidR="00B816D7" w:rsidRPr="00CB3AE4">
              <w:rPr>
                <w:sz w:val="18"/>
                <w:szCs w:val="18"/>
              </w:rPr>
              <w:t xml:space="preserve"> </w:t>
            </w:r>
            <w:r w:rsidR="00797AF9">
              <w:rPr>
                <w:sz w:val="18"/>
                <w:szCs w:val="18"/>
              </w:rPr>
              <w:t>Alimentações</w:t>
            </w:r>
          </w:p>
        </w:tc>
        <w:tc>
          <w:tcPr>
            <w:tcW w:w="1684" w:type="dxa"/>
            <w:vAlign w:val="center"/>
          </w:tcPr>
          <w:p w:rsidR="00B816D7" w:rsidRPr="00CB3AE4" w:rsidRDefault="00993295" w:rsidP="00820CF0">
            <w:pPr>
              <w:tabs>
                <w:tab w:val="num" w:pos="426"/>
              </w:tabs>
              <w:jc w:val="center"/>
              <w:rPr>
                <w:sz w:val="18"/>
                <w:szCs w:val="18"/>
              </w:rPr>
            </w:pPr>
            <w:r>
              <w:rPr>
                <w:sz w:val="18"/>
                <w:szCs w:val="18"/>
              </w:rPr>
              <w:t>192</w:t>
            </w:r>
            <w:r w:rsidR="00B816D7" w:rsidRPr="00CB3AE4">
              <w:rPr>
                <w:sz w:val="18"/>
                <w:szCs w:val="18"/>
              </w:rPr>
              <w:t xml:space="preserve"> </w:t>
            </w:r>
            <w:r w:rsidR="00797AF9">
              <w:rPr>
                <w:sz w:val="18"/>
                <w:szCs w:val="18"/>
              </w:rPr>
              <w:t>Alimentações</w:t>
            </w:r>
          </w:p>
        </w:tc>
      </w:tr>
    </w:tbl>
    <w:p w:rsidR="009B0E50" w:rsidRPr="00CB3AE4" w:rsidRDefault="009B0E50" w:rsidP="009B0E50"/>
    <w:p w:rsidR="009B0E50" w:rsidRPr="00CB3AE4" w:rsidRDefault="009B0E50" w:rsidP="00CB3AE4">
      <w:pPr>
        <w:jc w:val="left"/>
      </w:pPr>
      <w:r w:rsidRPr="00CB3AE4">
        <w:t xml:space="preserve">Total de </w:t>
      </w:r>
      <w:r w:rsidR="00A36DC1">
        <w:t>768</w:t>
      </w:r>
      <w:r w:rsidRPr="00CB3AE4">
        <w:t xml:space="preserve"> (</w:t>
      </w:r>
      <w:r w:rsidR="00A36DC1">
        <w:t>setecentos e sessenta e oito</w:t>
      </w:r>
      <w:r w:rsidRPr="00CB3AE4">
        <w:t xml:space="preserve">) </w:t>
      </w:r>
      <w:r w:rsidR="00993295">
        <w:t>refeições</w:t>
      </w:r>
      <w:r w:rsidRPr="00CB3AE4">
        <w:t xml:space="preserve"> para as viagens dos profissionais que não possuem lotação fixa</w:t>
      </w:r>
      <w:r w:rsidR="00CB3AE4" w:rsidRPr="00CB3AE4">
        <w:t>.</w:t>
      </w:r>
    </w:p>
    <w:p w:rsidR="00CB3AE4" w:rsidRPr="00CB3AE4" w:rsidRDefault="00CB3AE4" w:rsidP="009B0E50">
      <w:pPr>
        <w:jc w:val="center"/>
      </w:pPr>
    </w:p>
    <w:bookmarkEnd w:id="37"/>
    <w:p w:rsidR="00CB3AE4" w:rsidRPr="00CB3AE4" w:rsidRDefault="00CB3AE4" w:rsidP="00074616">
      <w:pPr>
        <w:pStyle w:val="Ttulo2"/>
        <w:ind w:left="0" w:firstLine="0"/>
      </w:pPr>
      <w:r w:rsidRPr="00CB3AE4">
        <w:t>A contratada deverá fornecer hospedagem para os profissionais em trânsito, ou seja, que prestam serviços em vários municípios e na quantidade da tabela abaixo:</w:t>
      </w:r>
    </w:p>
    <w:p w:rsidR="00CB3AE4" w:rsidRPr="00CB3AE4" w:rsidRDefault="00CB3AE4" w:rsidP="00CB3AE4">
      <w:pPr>
        <w:rPr>
          <w:b/>
          <w:sz w:val="24"/>
        </w:rPr>
      </w:pP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2268"/>
        <w:gridCol w:w="1684"/>
      </w:tblGrid>
      <w:tr w:rsidR="00CB3AE4" w:rsidRPr="00CB3AE4" w:rsidTr="006739AA">
        <w:trPr>
          <w:tblHeader/>
          <w:jc w:val="center"/>
        </w:trPr>
        <w:tc>
          <w:tcPr>
            <w:tcW w:w="3698" w:type="dxa"/>
            <w:vAlign w:val="center"/>
          </w:tcPr>
          <w:p w:rsidR="00CB3AE4" w:rsidRPr="00CB3AE4" w:rsidRDefault="00CB3AE4" w:rsidP="006739AA">
            <w:pPr>
              <w:tabs>
                <w:tab w:val="num" w:pos="426"/>
              </w:tabs>
              <w:jc w:val="center"/>
              <w:rPr>
                <w:b/>
                <w:sz w:val="18"/>
                <w:szCs w:val="18"/>
              </w:rPr>
            </w:pPr>
            <w:r w:rsidRPr="00CB3AE4">
              <w:rPr>
                <w:b/>
                <w:sz w:val="18"/>
                <w:szCs w:val="18"/>
              </w:rPr>
              <w:t>Profissional</w:t>
            </w:r>
          </w:p>
        </w:tc>
        <w:tc>
          <w:tcPr>
            <w:tcW w:w="2268" w:type="dxa"/>
            <w:vAlign w:val="center"/>
          </w:tcPr>
          <w:p w:rsidR="00CB3AE4" w:rsidRPr="00CB3AE4" w:rsidRDefault="00CB3AE4" w:rsidP="006739AA">
            <w:pPr>
              <w:tabs>
                <w:tab w:val="num" w:pos="426"/>
              </w:tabs>
              <w:jc w:val="center"/>
              <w:rPr>
                <w:b/>
                <w:sz w:val="18"/>
                <w:szCs w:val="18"/>
              </w:rPr>
            </w:pPr>
            <w:r w:rsidRPr="00CB3AE4">
              <w:rPr>
                <w:b/>
                <w:sz w:val="18"/>
                <w:szCs w:val="18"/>
              </w:rPr>
              <w:t>Dimensionamento</w:t>
            </w:r>
          </w:p>
        </w:tc>
        <w:tc>
          <w:tcPr>
            <w:tcW w:w="1684" w:type="dxa"/>
            <w:vAlign w:val="center"/>
          </w:tcPr>
          <w:p w:rsidR="00CB3AE4" w:rsidRPr="00CB3AE4" w:rsidRDefault="00A36DC1" w:rsidP="006739AA">
            <w:pPr>
              <w:tabs>
                <w:tab w:val="num" w:pos="426"/>
              </w:tabs>
              <w:jc w:val="center"/>
              <w:rPr>
                <w:b/>
                <w:sz w:val="18"/>
                <w:szCs w:val="18"/>
              </w:rPr>
            </w:pPr>
            <w:r w:rsidRPr="00CB3AE4">
              <w:rPr>
                <w:b/>
                <w:sz w:val="18"/>
                <w:szCs w:val="18"/>
              </w:rPr>
              <w:t>Quantidade</w:t>
            </w:r>
            <w:r>
              <w:rPr>
                <w:b/>
                <w:sz w:val="18"/>
                <w:szCs w:val="18"/>
              </w:rPr>
              <w:t xml:space="preserve"> por profissional</w:t>
            </w:r>
          </w:p>
        </w:tc>
      </w:tr>
      <w:tr w:rsidR="00CB3AE4" w:rsidRPr="00CB3AE4" w:rsidTr="006739AA">
        <w:trPr>
          <w:jc w:val="center"/>
        </w:trPr>
        <w:tc>
          <w:tcPr>
            <w:tcW w:w="3698" w:type="dxa"/>
            <w:vAlign w:val="center"/>
          </w:tcPr>
          <w:p w:rsidR="00CB3AE4" w:rsidRPr="00CB3AE4" w:rsidRDefault="00A36DC1" w:rsidP="006739AA">
            <w:pPr>
              <w:tabs>
                <w:tab w:val="num" w:pos="426"/>
              </w:tabs>
              <w:jc w:val="center"/>
              <w:rPr>
                <w:sz w:val="18"/>
                <w:szCs w:val="18"/>
              </w:rPr>
            </w:pPr>
            <w:r w:rsidRPr="00CB3AE4">
              <w:rPr>
                <w:sz w:val="18"/>
                <w:szCs w:val="18"/>
              </w:rPr>
              <w:t xml:space="preserve">Técnico </w:t>
            </w:r>
            <w:r>
              <w:rPr>
                <w:sz w:val="18"/>
                <w:szCs w:val="18"/>
              </w:rPr>
              <w:t>profissional Junior</w:t>
            </w:r>
          </w:p>
        </w:tc>
        <w:tc>
          <w:tcPr>
            <w:tcW w:w="2268" w:type="dxa"/>
            <w:vAlign w:val="center"/>
          </w:tcPr>
          <w:p w:rsidR="00CB3AE4" w:rsidRPr="00CB3AE4" w:rsidRDefault="00CB3AE4" w:rsidP="006739AA">
            <w:pPr>
              <w:tabs>
                <w:tab w:val="num" w:pos="426"/>
              </w:tabs>
              <w:jc w:val="center"/>
              <w:rPr>
                <w:sz w:val="18"/>
                <w:szCs w:val="18"/>
              </w:rPr>
            </w:pPr>
            <w:r w:rsidRPr="00CB3AE4">
              <w:rPr>
                <w:sz w:val="18"/>
                <w:szCs w:val="18"/>
              </w:rPr>
              <w:t xml:space="preserve">12 </w:t>
            </w:r>
            <w:proofErr w:type="spellStart"/>
            <w:r w:rsidR="00797AF9">
              <w:rPr>
                <w:sz w:val="18"/>
                <w:szCs w:val="18"/>
              </w:rPr>
              <w:t>hosped</w:t>
            </w:r>
            <w:proofErr w:type="spellEnd"/>
            <w:r w:rsidR="00797AF9">
              <w:rPr>
                <w:sz w:val="18"/>
                <w:szCs w:val="18"/>
              </w:rPr>
              <w:t>.</w:t>
            </w:r>
            <w:r w:rsidRPr="00CB3AE4">
              <w:rPr>
                <w:sz w:val="18"/>
                <w:szCs w:val="18"/>
              </w:rPr>
              <w:t xml:space="preserve"> x 1</w:t>
            </w:r>
            <w:r w:rsidR="00A36DC1">
              <w:rPr>
                <w:sz w:val="18"/>
                <w:szCs w:val="18"/>
              </w:rPr>
              <w:t>2</w:t>
            </w:r>
            <w:r w:rsidRPr="00CB3AE4">
              <w:rPr>
                <w:sz w:val="18"/>
                <w:szCs w:val="18"/>
              </w:rPr>
              <w:t xml:space="preserve"> meses= </w:t>
            </w:r>
            <w:r w:rsidR="00797AF9">
              <w:rPr>
                <w:sz w:val="18"/>
                <w:szCs w:val="18"/>
              </w:rPr>
              <w:t>144</w:t>
            </w:r>
            <w:r w:rsidRPr="00CB3AE4">
              <w:rPr>
                <w:sz w:val="18"/>
                <w:szCs w:val="18"/>
              </w:rPr>
              <w:t xml:space="preserve"> </w:t>
            </w:r>
            <w:r w:rsidR="00797AF9">
              <w:rPr>
                <w:sz w:val="18"/>
                <w:szCs w:val="18"/>
              </w:rPr>
              <w:t>hospedagens</w:t>
            </w:r>
          </w:p>
        </w:tc>
        <w:tc>
          <w:tcPr>
            <w:tcW w:w="1684" w:type="dxa"/>
            <w:vAlign w:val="center"/>
          </w:tcPr>
          <w:p w:rsidR="00CB3AE4" w:rsidRPr="00CB3AE4" w:rsidRDefault="00797AF9" w:rsidP="006739AA">
            <w:pPr>
              <w:tabs>
                <w:tab w:val="num" w:pos="426"/>
              </w:tabs>
              <w:jc w:val="center"/>
              <w:rPr>
                <w:sz w:val="18"/>
                <w:szCs w:val="18"/>
              </w:rPr>
            </w:pPr>
            <w:r>
              <w:rPr>
                <w:sz w:val="18"/>
                <w:szCs w:val="18"/>
              </w:rPr>
              <w:t>144</w:t>
            </w:r>
            <w:r w:rsidR="00CB3AE4" w:rsidRPr="00CB3AE4">
              <w:rPr>
                <w:sz w:val="18"/>
                <w:szCs w:val="18"/>
              </w:rPr>
              <w:t xml:space="preserve"> </w:t>
            </w:r>
            <w:r w:rsidR="006357FC">
              <w:rPr>
                <w:sz w:val="18"/>
                <w:szCs w:val="18"/>
              </w:rPr>
              <w:t>hospedagens</w:t>
            </w:r>
          </w:p>
        </w:tc>
      </w:tr>
    </w:tbl>
    <w:p w:rsidR="00CB3AE4" w:rsidRPr="00CB3AE4" w:rsidRDefault="00CB3AE4" w:rsidP="00CB3AE4"/>
    <w:p w:rsidR="00CB3AE4" w:rsidRPr="00CB3AE4" w:rsidRDefault="00CB3AE4" w:rsidP="00CB3AE4">
      <w:pPr>
        <w:jc w:val="left"/>
      </w:pPr>
      <w:r w:rsidRPr="00CB3AE4">
        <w:t xml:space="preserve">Total de </w:t>
      </w:r>
      <w:r w:rsidR="00A36DC1" w:rsidRPr="00CB3AE4">
        <w:t xml:space="preserve">576 (quinhentos e setenta e seis) </w:t>
      </w:r>
      <w:r w:rsidRPr="00CB3AE4">
        <w:t>hospedagens para as viagens com pernoite dos profissionais que não possuem lotação fixa.</w:t>
      </w:r>
    </w:p>
    <w:p w:rsidR="002103F3" w:rsidRPr="00CB3AE4" w:rsidRDefault="002103F3" w:rsidP="002103F3"/>
    <w:p w:rsidR="009B0E50" w:rsidRPr="00CB3AE4" w:rsidRDefault="009B0E50" w:rsidP="009B0E50"/>
    <w:p w:rsidR="00AC0B76" w:rsidRPr="00CB3AE4" w:rsidRDefault="00AC0B76" w:rsidP="009B0E50"/>
    <w:p w:rsidR="009B0E50" w:rsidRPr="00CB3AE4" w:rsidRDefault="009B0E50" w:rsidP="00400F2B">
      <w:pPr>
        <w:pStyle w:val="Ttulo1"/>
      </w:pPr>
      <w:bookmarkStart w:id="38" w:name="_Ref462322783"/>
      <w:bookmarkStart w:id="39" w:name="_Toc20235026"/>
      <w:r w:rsidRPr="00CB3AE4">
        <w:t>ELABORAÇÃO DE RELATÓRIOS</w:t>
      </w:r>
      <w:bookmarkEnd w:id="38"/>
      <w:bookmarkEnd w:id="39"/>
    </w:p>
    <w:p w:rsidR="009C1617" w:rsidRPr="00CB3AE4" w:rsidRDefault="009C1617" w:rsidP="009C1617"/>
    <w:p w:rsidR="00156C85" w:rsidRPr="00CB3AE4" w:rsidRDefault="00156C85" w:rsidP="009B0E50"/>
    <w:p w:rsidR="009B0E50" w:rsidRPr="00CB3AE4" w:rsidRDefault="009B0E50" w:rsidP="00074616">
      <w:pPr>
        <w:pStyle w:val="Ttulo2"/>
        <w:ind w:left="0" w:firstLine="0"/>
      </w:pPr>
      <w:r w:rsidRPr="00CE1807">
        <w:rPr>
          <w:snapToGrid w:val="0"/>
        </w:rPr>
        <w:t xml:space="preserve">Elaboração de relatórios mensais </w:t>
      </w:r>
      <w:r w:rsidR="00CB3AE4" w:rsidRPr="00CE1807">
        <w:rPr>
          <w:snapToGrid w:val="0"/>
        </w:rPr>
        <w:t xml:space="preserve">em meio magnético </w:t>
      </w:r>
      <w:r w:rsidRPr="00CE1807">
        <w:rPr>
          <w:snapToGrid w:val="0"/>
        </w:rPr>
        <w:t>de progresso das ações do programa</w:t>
      </w:r>
      <w:r w:rsidRPr="00CE1807">
        <w:t>-</w:t>
      </w:r>
      <w:r w:rsidRPr="00CB3AE4">
        <w:t xml:space="preserve"> documento a ser apresentado pela contratada, que traduz o resultado mensal dos serviços ou de componente dos serviços, com fotografias digitais do andamento dos empreendimentos.</w:t>
      </w:r>
    </w:p>
    <w:p w:rsidR="009B0E50" w:rsidRPr="00CB3AE4" w:rsidRDefault="009B0E50" w:rsidP="009B0E50"/>
    <w:p w:rsidR="009B0E50" w:rsidRPr="00CB3AE4" w:rsidRDefault="009B0E50" w:rsidP="009B0E50"/>
    <w:p w:rsidR="009B0E50" w:rsidRPr="00CB3AE4" w:rsidRDefault="009B0E50" w:rsidP="00074616">
      <w:pPr>
        <w:pStyle w:val="Ttulo2"/>
        <w:ind w:left="0" w:firstLine="0"/>
      </w:pPr>
      <w:r w:rsidRPr="00CE1807">
        <w:rPr>
          <w:bCs/>
        </w:rPr>
        <w:t xml:space="preserve">Relatório Final </w:t>
      </w:r>
      <w:r w:rsidR="00CB3AE4" w:rsidRPr="00CE1807">
        <w:rPr>
          <w:bCs/>
        </w:rPr>
        <w:t>em meio magnético</w:t>
      </w:r>
      <w:r w:rsidR="00CE1807">
        <w:rPr>
          <w:bCs/>
        </w:rPr>
        <w:t xml:space="preserve"> </w:t>
      </w:r>
      <w:r w:rsidRPr="00CE1807">
        <w:rPr>
          <w:bCs/>
        </w:rPr>
        <w:t>-</w:t>
      </w:r>
      <w:r w:rsidRPr="00CB3AE4">
        <w:t xml:space="preserve"> documento de produção previsto ao término dos trabalhos, no qual a </w:t>
      </w:r>
      <w:r w:rsidR="000C46D0" w:rsidRPr="00CB3AE4">
        <w:t>contratada</w:t>
      </w:r>
      <w:r w:rsidRPr="00CB3AE4">
        <w:t xml:space="preserve"> apresenta o relato de todos os serviços executados</w:t>
      </w:r>
      <w:r w:rsidR="00CB3AE4" w:rsidRPr="00CB3AE4">
        <w:t xml:space="preserve"> durante todo o período de contrato.</w:t>
      </w:r>
      <w:r w:rsidRPr="00CB3AE4">
        <w:t xml:space="preserve"> </w:t>
      </w:r>
    </w:p>
    <w:p w:rsidR="009B0E50" w:rsidRDefault="009B0E50" w:rsidP="009B0E50"/>
    <w:p w:rsidR="00A36DC1" w:rsidRDefault="00A36DC1" w:rsidP="009B0E50"/>
    <w:p w:rsidR="00A36DC1" w:rsidRDefault="00A36DC1" w:rsidP="00A36DC1">
      <w:pPr>
        <w:rPr>
          <w:szCs w:val="20"/>
        </w:rPr>
      </w:pPr>
    </w:p>
    <w:p w:rsidR="00A36DC1" w:rsidRDefault="00A36DC1" w:rsidP="00400F2B">
      <w:pPr>
        <w:pStyle w:val="Ttulo1"/>
      </w:pPr>
      <w:bookmarkStart w:id="40" w:name="_Toc513634614"/>
      <w:bookmarkStart w:id="41" w:name="_Toc20235027"/>
      <w:r>
        <w:t>APRESENTAÇÃO DOS TRABALHOS</w:t>
      </w:r>
      <w:bookmarkEnd w:id="40"/>
      <w:bookmarkEnd w:id="41"/>
    </w:p>
    <w:p w:rsidR="00A36DC1" w:rsidRDefault="00A36DC1" w:rsidP="00A36DC1">
      <w:pPr>
        <w:rPr>
          <w:szCs w:val="20"/>
        </w:rPr>
      </w:pPr>
    </w:p>
    <w:p w:rsidR="00A36DC1" w:rsidRPr="00A36DC1" w:rsidRDefault="00A36DC1" w:rsidP="00074616">
      <w:pPr>
        <w:pStyle w:val="Ttulo2"/>
        <w:ind w:left="0" w:firstLine="0"/>
      </w:pPr>
      <w:r w:rsidRPr="00A36DC1">
        <w:t>Os trabalhos de natureza técnica deverão observar as Normas da Associação Brasileira de Normas Técnicas – ABNT.</w:t>
      </w:r>
    </w:p>
    <w:p w:rsidR="00A36DC1" w:rsidRPr="00A36DC1" w:rsidRDefault="00A36DC1" w:rsidP="00A36DC1">
      <w:pPr>
        <w:pStyle w:val="Ttulo2"/>
        <w:numPr>
          <w:ilvl w:val="0"/>
          <w:numId w:val="0"/>
        </w:numPr>
        <w:ind w:left="432"/>
      </w:pPr>
    </w:p>
    <w:p w:rsidR="00A36DC1" w:rsidRPr="00A36DC1" w:rsidRDefault="00A36DC1" w:rsidP="00074616">
      <w:pPr>
        <w:pStyle w:val="Ttulo2"/>
        <w:ind w:left="0" w:firstLine="0"/>
      </w:pPr>
      <w:r w:rsidRPr="00A36DC1">
        <w:t>As normas, em qualquer hipótese, antes de sua aplicação, estarão sujeitas à aceitação pela Codevasf.</w:t>
      </w:r>
    </w:p>
    <w:p w:rsidR="00A36DC1" w:rsidRPr="00A36DC1" w:rsidRDefault="00A36DC1" w:rsidP="00A36DC1">
      <w:pPr>
        <w:pStyle w:val="Ttulo2"/>
        <w:numPr>
          <w:ilvl w:val="0"/>
          <w:numId w:val="0"/>
        </w:numPr>
        <w:ind w:left="432"/>
      </w:pPr>
    </w:p>
    <w:p w:rsidR="00A36DC1" w:rsidRPr="00A36DC1" w:rsidRDefault="00A36DC1" w:rsidP="00074616">
      <w:pPr>
        <w:pStyle w:val="Ttulo2"/>
        <w:ind w:left="0" w:firstLine="0"/>
      </w:pPr>
      <w:r w:rsidRPr="00A36DC1">
        <w:t>A Redação da documentação pertinente será obrigatoriamente apresentada na Língua Portuguesa, excluídos os eventuais termos técnicos específicos.</w:t>
      </w:r>
    </w:p>
    <w:p w:rsidR="00A36DC1" w:rsidRPr="00A36DC1" w:rsidRDefault="00A36DC1" w:rsidP="00A36DC1">
      <w:pPr>
        <w:pStyle w:val="Ttulo2"/>
        <w:numPr>
          <w:ilvl w:val="0"/>
          <w:numId w:val="0"/>
        </w:numPr>
        <w:ind w:left="432"/>
      </w:pPr>
    </w:p>
    <w:p w:rsidR="00A36DC1" w:rsidRPr="00A36DC1" w:rsidRDefault="00A36DC1" w:rsidP="00074616">
      <w:pPr>
        <w:pStyle w:val="Ttulo2"/>
        <w:ind w:left="0" w:firstLine="0"/>
      </w:pPr>
      <w:r w:rsidRPr="00A36DC1">
        <w:t>Encadernação - a encadernação dos relatórios parciais e específicos poderá ser em espiral, capa dura ou garra plástica.</w:t>
      </w:r>
    </w:p>
    <w:p w:rsidR="00A36DC1" w:rsidRPr="00A36DC1" w:rsidRDefault="00A36DC1" w:rsidP="00A36DC1">
      <w:pPr>
        <w:pStyle w:val="Ttulo2"/>
        <w:numPr>
          <w:ilvl w:val="0"/>
          <w:numId w:val="0"/>
        </w:numPr>
        <w:ind w:left="432"/>
      </w:pPr>
    </w:p>
    <w:p w:rsidR="00A36DC1" w:rsidRPr="00A36DC1" w:rsidRDefault="00A36DC1" w:rsidP="00074616">
      <w:pPr>
        <w:pStyle w:val="Ttulo2"/>
        <w:ind w:left="0" w:firstLine="0"/>
      </w:pPr>
      <w:r w:rsidRPr="00A36DC1">
        <w:t>A encadernação do Relatório Final deverá ser do tipo “</w:t>
      </w:r>
      <w:proofErr w:type="spellStart"/>
      <w:r w:rsidRPr="00A36DC1">
        <w:t>capa-dura</w:t>
      </w:r>
      <w:proofErr w:type="spellEnd"/>
      <w:r w:rsidRPr="00A36DC1">
        <w:t>”, não sendo aceita com garras plásticas.</w:t>
      </w:r>
    </w:p>
    <w:p w:rsidR="00A36DC1" w:rsidRDefault="00A36DC1" w:rsidP="00A36DC1"/>
    <w:p w:rsidR="00A36DC1" w:rsidRPr="00A36DC1" w:rsidRDefault="00A36DC1" w:rsidP="00074616">
      <w:pPr>
        <w:pStyle w:val="Ttulo2"/>
        <w:ind w:left="0" w:firstLine="0"/>
      </w:pPr>
      <w:r w:rsidRPr="00A36DC1">
        <w:t>Os Relatórios de Execução de Serviços (Mensal, Anual e Final), bem como relatórios específicos solicitados, deverão ser emitidos pela Contratada em duas vias impressas e em meio digital.</w:t>
      </w:r>
    </w:p>
    <w:p w:rsidR="00A36DC1" w:rsidRDefault="00A36DC1" w:rsidP="009B0E50"/>
    <w:p w:rsidR="00700E35" w:rsidRPr="00D04717" w:rsidRDefault="00700E35" w:rsidP="00C70705">
      <w:pPr>
        <w:rPr>
          <w:szCs w:val="20"/>
        </w:rPr>
      </w:pPr>
    </w:p>
    <w:p w:rsidR="003A2D9B" w:rsidRPr="00D04717" w:rsidRDefault="003A2D9B" w:rsidP="00400F2B">
      <w:pPr>
        <w:pStyle w:val="Ttulo1"/>
      </w:pPr>
      <w:bookmarkStart w:id="42" w:name="_Toc20235028"/>
      <w:r w:rsidRPr="00D04717">
        <w:t>FISCALIZAÇÃO</w:t>
      </w:r>
      <w:bookmarkEnd w:id="42"/>
    </w:p>
    <w:p w:rsidR="00D34C29" w:rsidRPr="00D04717" w:rsidRDefault="00D34C29" w:rsidP="00D34C29"/>
    <w:p w:rsidR="00795DCB" w:rsidRPr="00D04717" w:rsidRDefault="00795DCB" w:rsidP="00074616">
      <w:pPr>
        <w:pStyle w:val="Ttulo2"/>
        <w:ind w:left="0" w:firstLine="0"/>
      </w:pPr>
      <w:r w:rsidRPr="00D04717">
        <w:lastRenderedPageBreak/>
        <w:t xml:space="preserve">A fiscalização dos serviços será feita por empregado formalmente designado, a quem compete verificar se a </w:t>
      </w:r>
      <w:r w:rsidR="0098597C" w:rsidRPr="00D04717">
        <w:t>CONTRATADA</w:t>
      </w:r>
      <w:r w:rsidRPr="00D04717">
        <w:t xml:space="preserve"> está executando os trabalhos, observando o contrato e os documentos que o integram e competências definidas no Manual de Contrato.</w:t>
      </w:r>
    </w:p>
    <w:p w:rsidR="00795DCB" w:rsidRPr="00D04717" w:rsidRDefault="00795DCB" w:rsidP="0000460C"/>
    <w:p w:rsidR="00C5160E" w:rsidRPr="00D04717" w:rsidRDefault="00C5160E" w:rsidP="00074616">
      <w:pPr>
        <w:pStyle w:val="Ttulo2"/>
        <w:ind w:left="0" w:firstLine="0"/>
      </w:pPr>
      <w:r w:rsidRPr="00D04717">
        <w:t xml:space="preserve">Fica assegurado aos técnicos da Codevasf o direito </w:t>
      </w:r>
      <w:proofErr w:type="gramStart"/>
      <w:r w:rsidRPr="00D04717">
        <w:t>de, a</w:t>
      </w:r>
      <w:proofErr w:type="gramEnd"/>
      <w:r w:rsidRPr="00D04717">
        <w:t xml:space="preserve"> seu exclusivo critério, acompanhar, fiscalizar e participar, total ou parcialmente, diretamente ou por meio de terceiros, da execução dos serviços prestados pela </w:t>
      </w:r>
      <w:r w:rsidR="0098597C" w:rsidRPr="00D04717">
        <w:t>CONTRATADA</w:t>
      </w:r>
      <w:r w:rsidRPr="00D04717">
        <w:t>, com livre acesso ao local de trabalho para obtenção de quaisquer esclarecimentos julgados necessários à execução dos serviços.</w:t>
      </w:r>
    </w:p>
    <w:p w:rsidR="00C5160E" w:rsidRPr="00D04717" w:rsidRDefault="00C5160E" w:rsidP="003F1663">
      <w:pPr>
        <w:pStyle w:val="Ttulo2"/>
        <w:numPr>
          <w:ilvl w:val="0"/>
          <w:numId w:val="0"/>
        </w:numPr>
      </w:pPr>
    </w:p>
    <w:p w:rsidR="00795DCB" w:rsidRPr="00D04717" w:rsidRDefault="00795DCB" w:rsidP="00074616">
      <w:pPr>
        <w:pStyle w:val="Ttulo2"/>
        <w:ind w:left="0" w:firstLine="0"/>
      </w:pPr>
      <w:r w:rsidRPr="00D04717">
        <w:t>A</w:t>
      </w:r>
      <w:r w:rsidR="00B60F4C" w:rsidRPr="00D04717">
        <w:t xml:space="preserve"> fiscalização deverá a</w:t>
      </w:r>
      <w:r w:rsidRPr="00D04717">
        <w:t>companhar a execução dos serviços objeto do contrato, como representante da Codevasf, de forma a garantir o cumprimento do que foi pactuado, observando para que não haja subcontratação de serviços vedados no instrumento assinado pelas partes.</w:t>
      </w:r>
    </w:p>
    <w:p w:rsidR="00795DCB" w:rsidRPr="00D04717" w:rsidRDefault="00795DCB" w:rsidP="0000460C">
      <w:pPr>
        <w:rPr>
          <w:szCs w:val="20"/>
        </w:rPr>
      </w:pPr>
    </w:p>
    <w:p w:rsidR="00795DCB" w:rsidRPr="00D04717" w:rsidRDefault="00B60F4C" w:rsidP="00074616">
      <w:pPr>
        <w:pStyle w:val="Ttulo2"/>
        <w:ind w:left="0" w:firstLine="0"/>
      </w:pPr>
      <w:r w:rsidRPr="00D04717">
        <w:t>Deverá e</w:t>
      </w:r>
      <w:r w:rsidR="00795DCB" w:rsidRPr="00D04717">
        <w:t>sclarecer dúvidas ou fornecer informações solicitadas pelo preposto/representante da contratada ou, quando não estiverem sob sua alçada, encaminhá-las a quem compete.</w:t>
      </w:r>
    </w:p>
    <w:p w:rsidR="00795DCB" w:rsidRPr="00D04717" w:rsidRDefault="00795DCB" w:rsidP="0000460C">
      <w:pPr>
        <w:rPr>
          <w:szCs w:val="20"/>
        </w:rPr>
      </w:pPr>
    </w:p>
    <w:p w:rsidR="00795DCB" w:rsidRPr="00D04717" w:rsidRDefault="00B60F4C" w:rsidP="00074616">
      <w:pPr>
        <w:pStyle w:val="Ttulo2"/>
        <w:ind w:left="0" w:firstLine="0"/>
      </w:pPr>
      <w:r w:rsidRPr="00D04717">
        <w:t>Deverá c</w:t>
      </w:r>
      <w:r w:rsidR="00795DCB" w:rsidRPr="00D04717">
        <w:t xml:space="preserve">hecar se a contratada disponibilizou </w:t>
      </w:r>
      <w:r w:rsidR="0012544E" w:rsidRPr="00D04717">
        <w:t xml:space="preserve">os </w:t>
      </w:r>
      <w:r w:rsidR="00795DCB" w:rsidRPr="00D04717">
        <w:t>equipamentos e recursos humanos previstos para a execução dos serviços.</w:t>
      </w:r>
    </w:p>
    <w:p w:rsidR="00795DCB" w:rsidRPr="00D04717" w:rsidRDefault="00795DCB" w:rsidP="0000460C">
      <w:pPr>
        <w:rPr>
          <w:szCs w:val="20"/>
        </w:rPr>
      </w:pPr>
    </w:p>
    <w:p w:rsidR="00795DCB" w:rsidRPr="00D04717" w:rsidRDefault="00795DCB" w:rsidP="00074616">
      <w:pPr>
        <w:pStyle w:val="Ttulo2"/>
        <w:ind w:left="0" w:firstLine="0"/>
      </w:pPr>
      <w:r w:rsidRPr="00D04717">
        <w:t>Tratar diretamente com a equipe de apoio à fiscalização</w:t>
      </w:r>
      <w:r w:rsidR="000B37D4" w:rsidRPr="00D04717">
        <w:t xml:space="preserve">, </w:t>
      </w:r>
      <w:r w:rsidRPr="00D04717">
        <w:t>exigindo atuação em conformidade com o instrumento do contrato, cobrando a presença</w:t>
      </w:r>
      <w:r w:rsidR="00DF12A4" w:rsidRPr="00D04717">
        <w:t xml:space="preserve"> de</w:t>
      </w:r>
      <w:r w:rsidRPr="00D04717">
        <w:t xml:space="preserve"> técnicos no local da prestação dos serviços, emissão de relatórios, boletins ou outros documentos que se façam necessários ao fiel cumprimento do objeto.</w:t>
      </w:r>
    </w:p>
    <w:p w:rsidR="00795DCB" w:rsidRPr="00D04717" w:rsidRDefault="00795DCB" w:rsidP="0000460C">
      <w:pPr>
        <w:rPr>
          <w:szCs w:val="20"/>
        </w:rPr>
      </w:pPr>
    </w:p>
    <w:p w:rsidR="00795DCB" w:rsidRPr="00D04717" w:rsidRDefault="00795DCB" w:rsidP="00074616">
      <w:pPr>
        <w:pStyle w:val="Ttulo2"/>
        <w:ind w:left="0" w:firstLine="0"/>
      </w:pPr>
      <w:r w:rsidRPr="00D04717">
        <w:t xml:space="preserve">Solicitar da </w:t>
      </w:r>
      <w:r w:rsidR="00F75BF9" w:rsidRPr="00D04717">
        <w:t>CONTRATADA</w:t>
      </w:r>
      <w:r w:rsidRPr="00D04717">
        <w:t xml:space="preserve"> a relação de empregados contratados e terceirizados, com as seguintes informações: nome completo, cargo ou função, valor do salário, número do RG e do CPF.</w:t>
      </w:r>
    </w:p>
    <w:p w:rsidR="00795DCB" w:rsidRPr="00D04717" w:rsidRDefault="00795DCB" w:rsidP="0000460C"/>
    <w:p w:rsidR="00795DCB" w:rsidRPr="00D04717" w:rsidRDefault="00795DCB" w:rsidP="00074616">
      <w:pPr>
        <w:pStyle w:val="Ttulo2"/>
        <w:ind w:left="0" w:firstLine="0"/>
      </w:pPr>
      <w:r w:rsidRPr="00D04717">
        <w:t xml:space="preserve">Acompanhar o cumprimento, pela </w:t>
      </w:r>
      <w:r w:rsidR="00F75BF9" w:rsidRPr="00D04717">
        <w:t>CONTRATADA</w:t>
      </w:r>
      <w:r w:rsidRPr="00D04717">
        <w:t>, do cronograma físico-financeiro pactuado, encaminhando ao Supervisor de Fiscalização, quando houver, ou ao titular da unidade orgânica demandante, eventuais pedidos de modificações solicitados pela contratada.</w:t>
      </w:r>
    </w:p>
    <w:p w:rsidR="00795DCB" w:rsidRPr="00D04717" w:rsidRDefault="00795DCB" w:rsidP="0000460C"/>
    <w:p w:rsidR="00795DCB" w:rsidRPr="00D04717" w:rsidRDefault="00795DCB" w:rsidP="00074616">
      <w:pPr>
        <w:pStyle w:val="Ttulo2"/>
        <w:ind w:left="0" w:firstLine="0"/>
      </w:pPr>
      <w:r w:rsidRPr="00D04717">
        <w:t>Estabelecer prazo para correção de eventuais pendências na execução do contrato e informar ao Supervisor de Fiscalização, quando houver, ou ao titular da unidade orgânica demandante, ocorrências que possam gerar dificuldades à conclusão d</w:t>
      </w:r>
      <w:r w:rsidR="00A72EA2" w:rsidRPr="00D04717">
        <w:t>os serviços</w:t>
      </w:r>
      <w:r w:rsidRPr="00D04717">
        <w:t xml:space="preserve"> ou em relação a terceiros, cientificando-a da possibilidade de não conclusão do objeto na data aprazada, com as devidas justificativas.</w:t>
      </w:r>
    </w:p>
    <w:p w:rsidR="00795DCB" w:rsidRPr="00D04717" w:rsidRDefault="00795DCB" w:rsidP="0000460C"/>
    <w:p w:rsidR="00795DCB" w:rsidRPr="00D04717" w:rsidRDefault="00795DCB" w:rsidP="00400F2B">
      <w:pPr>
        <w:pStyle w:val="Ttulo2"/>
      </w:pPr>
      <w:r w:rsidRPr="00D04717">
        <w:t>Rejeitar, no todo ou em parte, serviço executado em desacor</w:t>
      </w:r>
      <w:r w:rsidR="004D0521" w:rsidRPr="00D04717">
        <w:t>do com o instrumento contratual.</w:t>
      </w:r>
    </w:p>
    <w:p w:rsidR="004D0521" w:rsidRPr="00D04717" w:rsidRDefault="004D0521" w:rsidP="0000460C"/>
    <w:p w:rsidR="00A6649F" w:rsidRPr="00D04717" w:rsidRDefault="00A6649F" w:rsidP="00074616">
      <w:pPr>
        <w:pStyle w:val="Ttulo2"/>
        <w:ind w:left="0" w:firstLine="0"/>
      </w:pPr>
      <w:r w:rsidRPr="00D04717">
        <w:t xml:space="preserve">O fiscal do contrato terá </w:t>
      </w:r>
      <w:r w:rsidR="004758DE" w:rsidRPr="00D04717">
        <w:t>05</w:t>
      </w:r>
      <w:r w:rsidRPr="00D04717">
        <w:t xml:space="preserve"> (</w:t>
      </w:r>
      <w:r w:rsidR="004758DE" w:rsidRPr="00D04717">
        <w:t>cinco</w:t>
      </w:r>
      <w:r w:rsidRPr="00D04717">
        <w:t xml:space="preserve">) dias úteis para analisar </w:t>
      </w:r>
      <w:r w:rsidR="0012544E" w:rsidRPr="00D04717">
        <w:t>os relatórios e documentos apresentados</w:t>
      </w:r>
      <w:r w:rsidRPr="00D04717">
        <w:t xml:space="preserve"> pela contratada</w:t>
      </w:r>
      <w:r w:rsidR="0012544E" w:rsidRPr="00D04717">
        <w:t>, contados do dia seguinte do recebimento destes</w:t>
      </w:r>
      <w:r w:rsidRPr="00D04717">
        <w:t>.</w:t>
      </w:r>
    </w:p>
    <w:p w:rsidR="0012544E" w:rsidRPr="00D04717" w:rsidRDefault="0012544E" w:rsidP="0000460C"/>
    <w:p w:rsidR="00A6649F" w:rsidRPr="00D04717" w:rsidRDefault="00003D1F" w:rsidP="00074616">
      <w:pPr>
        <w:pStyle w:val="Ttulo2"/>
        <w:ind w:left="0" w:firstLine="0"/>
      </w:pPr>
      <w:r w:rsidRPr="00D04717">
        <w:t>Analisar e aprovar os relatórios mensal e final constante</w:t>
      </w:r>
      <w:r w:rsidR="00540426" w:rsidRPr="00D04717">
        <w:t>s</w:t>
      </w:r>
      <w:r w:rsidRPr="00D04717">
        <w:t xml:space="preserve"> do item </w:t>
      </w:r>
      <w:r w:rsidR="001D3599" w:rsidRPr="00D04717">
        <w:fldChar w:fldCharType="begin"/>
      </w:r>
      <w:r w:rsidRPr="00D04717">
        <w:instrText xml:space="preserve"> REF _Ref462322783 \r \h </w:instrText>
      </w:r>
      <w:r w:rsidR="00D04717">
        <w:instrText xml:space="preserve"> \* MERGEFORMAT </w:instrText>
      </w:r>
      <w:r w:rsidR="001D3599" w:rsidRPr="00D04717">
        <w:fldChar w:fldCharType="separate"/>
      </w:r>
      <w:r w:rsidR="00A86E88">
        <w:t>14</w:t>
      </w:r>
      <w:r w:rsidR="001D3599" w:rsidRPr="00D04717">
        <w:fldChar w:fldCharType="end"/>
      </w:r>
      <w:r w:rsidRPr="00D04717">
        <w:t xml:space="preserve">. </w:t>
      </w:r>
      <w:r w:rsidR="00A6649F" w:rsidRPr="00D04717">
        <w:t>Os relatórios e documentos não aprovados serão devolvidos para as correções e complementações necessárias, de acordo com as análises encaminhadas à contratada.</w:t>
      </w:r>
    </w:p>
    <w:p w:rsidR="00A6649F" w:rsidRPr="00D04717" w:rsidRDefault="00A6649F" w:rsidP="0000460C"/>
    <w:p w:rsidR="00795DCB" w:rsidRPr="00D04717" w:rsidRDefault="00795DCB" w:rsidP="00074616">
      <w:pPr>
        <w:pStyle w:val="Ttulo2"/>
        <w:ind w:left="0" w:firstLine="0"/>
      </w:pPr>
      <w:r w:rsidRPr="00D04717">
        <w:t>Notificar a contratada sobre quaisquer ocorrências encontradas em desconformidade com as cláusulas contratuais, sempre por escrito, com prov</w:t>
      </w:r>
      <w:r w:rsidR="004D0521" w:rsidRPr="00D04717">
        <w:t>a de recebimento da notificação.</w:t>
      </w:r>
    </w:p>
    <w:p w:rsidR="004D0521" w:rsidRPr="00D04717" w:rsidRDefault="004D0521" w:rsidP="0000460C"/>
    <w:p w:rsidR="00795DCB" w:rsidRPr="00D04717" w:rsidRDefault="00795DCB" w:rsidP="00074616">
      <w:pPr>
        <w:pStyle w:val="Ttulo2"/>
        <w:ind w:left="0" w:firstLine="0"/>
      </w:pPr>
      <w:r w:rsidRPr="00D04717">
        <w:t xml:space="preserve">Manter em arquivo organizado memória de cálculo dos quantitativos de serviços executados e os </w:t>
      </w:r>
      <w:r w:rsidR="00B533DE" w:rsidRPr="00D04717">
        <w:t>consequentes</w:t>
      </w:r>
      <w:r w:rsidRPr="00D04717">
        <w:t xml:space="preserve"> boletins de medição com vistas a atender demandas de órgão</w:t>
      </w:r>
      <w:r w:rsidR="004D0521" w:rsidRPr="00D04717">
        <w:t>s de controle interno e externo.</w:t>
      </w:r>
    </w:p>
    <w:p w:rsidR="004D0521" w:rsidRPr="00D04717" w:rsidRDefault="004D0521" w:rsidP="0000460C"/>
    <w:p w:rsidR="00795DCB" w:rsidRPr="00D04717" w:rsidRDefault="00795DCB" w:rsidP="00074616">
      <w:pPr>
        <w:pStyle w:val="Ttulo2"/>
        <w:ind w:left="0" w:firstLine="0"/>
      </w:pPr>
      <w:r w:rsidRPr="00D04717">
        <w:t>Atestar as notas fiscais e encaminhá-las ao Supervisor de Fiscalização, quando houver, ou ao titular da unidade orgânica demandante, para p</w:t>
      </w:r>
      <w:r w:rsidR="004D0521" w:rsidRPr="00D04717">
        <w:t>rovidências quanto ao pagamento.</w:t>
      </w:r>
    </w:p>
    <w:p w:rsidR="004D0521" w:rsidRPr="00D04717" w:rsidRDefault="004D0521" w:rsidP="0000460C"/>
    <w:p w:rsidR="00795DCB" w:rsidRPr="00D04717" w:rsidRDefault="00795DCB" w:rsidP="00074616">
      <w:pPr>
        <w:pStyle w:val="Ttulo2"/>
        <w:ind w:left="0" w:firstLine="0"/>
      </w:pPr>
      <w:r w:rsidRPr="00D04717">
        <w:t>Receber e encaminhar ao Supervisor de Fiscalização, quando houver, ou ao titular da unidade orgânica demandante, para providências, os pedidos de reajuste/repactuação e re</w:t>
      </w:r>
      <w:r w:rsidR="004D0521" w:rsidRPr="00D04717">
        <w:t>equilíbrio econômico financeiro.</w:t>
      </w:r>
    </w:p>
    <w:p w:rsidR="004D0521" w:rsidRPr="00D04717" w:rsidRDefault="004D0521" w:rsidP="0000460C"/>
    <w:p w:rsidR="00795DCB" w:rsidRPr="00D04717" w:rsidRDefault="00795DCB" w:rsidP="00074616">
      <w:pPr>
        <w:pStyle w:val="Ttulo2"/>
        <w:ind w:left="0" w:firstLine="0"/>
      </w:pPr>
      <w:r w:rsidRPr="00D04717">
        <w:lastRenderedPageBreak/>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D04717">
        <w:t>do prazo de vigência contratual.</w:t>
      </w:r>
    </w:p>
    <w:p w:rsidR="004D0521" w:rsidRPr="00D04717" w:rsidRDefault="004D0521" w:rsidP="0000460C"/>
    <w:p w:rsidR="00795DCB" w:rsidRPr="00D04717" w:rsidRDefault="00795DCB" w:rsidP="00074616">
      <w:pPr>
        <w:pStyle w:val="Ttulo2"/>
        <w:ind w:left="0" w:firstLine="0"/>
      </w:pPr>
      <w:r w:rsidRPr="00D04717">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D04717">
        <w:t xml:space="preserve"> pela autoridade competente</w:t>
      </w:r>
      <w:r w:rsidR="00122CAF" w:rsidRPr="00D04717">
        <w:t>.</w:t>
      </w:r>
    </w:p>
    <w:p w:rsidR="004D0521" w:rsidRPr="00D04717" w:rsidRDefault="004D0521" w:rsidP="0000460C"/>
    <w:p w:rsidR="00795DCB" w:rsidRPr="00D04717" w:rsidRDefault="00795DCB" w:rsidP="00074616">
      <w:pPr>
        <w:pStyle w:val="Ttulo2"/>
        <w:ind w:left="0" w:firstLine="0"/>
      </w:pPr>
      <w:r w:rsidRPr="00D04717">
        <w:t>Informar à unidade de finanças, mediante Termo de Encerramento Físico – TEF, quanto ao término da vigência do contrato, para providências do sentido de liberação da garantia co</w:t>
      </w:r>
      <w:r w:rsidR="004D0521" w:rsidRPr="00D04717">
        <w:t>ntratual em favor da contratada.</w:t>
      </w:r>
    </w:p>
    <w:p w:rsidR="004D0521" w:rsidRPr="00D04717" w:rsidRDefault="004D0521" w:rsidP="0000460C"/>
    <w:p w:rsidR="00795DCB" w:rsidRPr="00D04717" w:rsidRDefault="00795DCB" w:rsidP="00074616">
      <w:pPr>
        <w:pStyle w:val="Ttulo2"/>
        <w:ind w:left="0" w:firstLine="0"/>
      </w:pPr>
      <w:r w:rsidRPr="00D04717">
        <w:t>Receber as etapas d</w:t>
      </w:r>
      <w:r w:rsidR="006F700B" w:rsidRPr="00D04717">
        <w:t xml:space="preserve">os </w:t>
      </w:r>
      <w:r w:rsidRPr="00D04717">
        <w:t>serviços mediante medições precisas e de a</w:t>
      </w:r>
      <w:r w:rsidR="004D0521" w:rsidRPr="00D04717">
        <w:t>cordo com as regras contratuais.</w:t>
      </w:r>
    </w:p>
    <w:p w:rsidR="004D0521" w:rsidRPr="00D04717" w:rsidRDefault="004D0521" w:rsidP="0000460C"/>
    <w:p w:rsidR="00795DCB" w:rsidRPr="00D04717" w:rsidRDefault="00795DCB" w:rsidP="00074616">
      <w:pPr>
        <w:pStyle w:val="Ttulo2"/>
        <w:ind w:left="0" w:firstLine="0"/>
      </w:pPr>
      <w:r w:rsidRPr="00D04717">
        <w:t xml:space="preserve">Informar ao </w:t>
      </w:r>
      <w:r w:rsidR="004F219F" w:rsidRPr="00D04717">
        <w:t>Supervisor de Fiscalização</w:t>
      </w:r>
      <w:r w:rsidRPr="00D04717">
        <w:t>, quando houver, ou ao titular da unidade orgânica demandante as ocorrências relacionadas à execução do contrato que ultrapassarem a sua competência de atuação, objetivando a regularização da</w:t>
      </w:r>
      <w:r w:rsidR="004D0521" w:rsidRPr="00D04717">
        <w:t>s faltas ou defeitos observados.</w:t>
      </w:r>
    </w:p>
    <w:p w:rsidR="004D0521" w:rsidRPr="00D04717" w:rsidRDefault="004D0521" w:rsidP="0000460C"/>
    <w:p w:rsidR="00795DCB" w:rsidRPr="00D04717" w:rsidRDefault="00795DCB" w:rsidP="00074616">
      <w:pPr>
        <w:pStyle w:val="Ttulo2"/>
        <w:ind w:left="0" w:firstLine="0"/>
      </w:pPr>
      <w:r w:rsidRPr="00D04717">
        <w:t xml:space="preserve">Receber, provisória e definitivamente, </w:t>
      </w:r>
      <w:r w:rsidR="006F700B" w:rsidRPr="00D04717">
        <w:t xml:space="preserve">os </w:t>
      </w:r>
      <w:r w:rsidRPr="00D04717">
        <w:t>serviços sob sua responsabilidade, mediante recibo ou Termo Circunstanciado, quando não for designada comissão de</w:t>
      </w:r>
      <w:r w:rsidR="004D0521" w:rsidRPr="00D04717">
        <w:t xml:space="preserve"> recebimento ou outro empregado.</w:t>
      </w:r>
    </w:p>
    <w:p w:rsidR="00795DCB" w:rsidRPr="00D04717" w:rsidRDefault="00795DCB" w:rsidP="0000460C">
      <w:pPr>
        <w:rPr>
          <w:szCs w:val="20"/>
        </w:rPr>
      </w:pPr>
    </w:p>
    <w:p w:rsidR="003A2D9B" w:rsidRPr="00D04717" w:rsidRDefault="003A2D9B" w:rsidP="00074616">
      <w:pPr>
        <w:pStyle w:val="Ttulo2"/>
        <w:ind w:left="0" w:firstLine="0"/>
      </w:pPr>
      <w:r w:rsidRPr="00D04717">
        <w:t xml:space="preserve">Cabe à Fiscalização verificar a ocorrência de fatos para os quais </w:t>
      </w:r>
      <w:r w:rsidR="00947292" w:rsidRPr="00D04717">
        <w:t>tenha</w:t>
      </w:r>
      <w:r w:rsidRPr="00D04717">
        <w:t xml:space="preserve"> sido estipulada qualquer penalidade contratual. A Fiscalização informará ao setor competente quanto ao fato, instruindo o seu relatório com os documentos necessários, e em caso de multa, a indicação do seu valor.</w:t>
      </w:r>
    </w:p>
    <w:p w:rsidR="003A2D9B" w:rsidRPr="00D04717" w:rsidRDefault="003A2D9B" w:rsidP="0000460C">
      <w:pPr>
        <w:rPr>
          <w:szCs w:val="20"/>
        </w:rPr>
      </w:pPr>
    </w:p>
    <w:p w:rsidR="003A2D9B" w:rsidRPr="00D04717" w:rsidRDefault="003A2D9B" w:rsidP="00074616">
      <w:pPr>
        <w:pStyle w:val="Ttulo2"/>
        <w:ind w:left="0" w:firstLine="0"/>
      </w:pPr>
      <w:r w:rsidRPr="00D04717">
        <w:t>A ação e/ou omissão, total ou parcial, da Fiscalização não eximirá a Contratada da integral responsabilidade pela execução do objeto deste contrato.</w:t>
      </w:r>
    </w:p>
    <w:p w:rsidR="003A2D9B" w:rsidRPr="00D04717" w:rsidRDefault="003A2D9B" w:rsidP="0000460C">
      <w:pPr>
        <w:rPr>
          <w:szCs w:val="20"/>
        </w:rPr>
      </w:pPr>
    </w:p>
    <w:p w:rsidR="003A2D9B" w:rsidRPr="00D04717" w:rsidRDefault="003A2D9B" w:rsidP="00074616">
      <w:pPr>
        <w:pStyle w:val="Ttulo2"/>
        <w:ind w:left="0" w:firstLine="0"/>
      </w:pPr>
      <w:r w:rsidRPr="00D04717">
        <w:t xml:space="preserve">A Fiscalização deverá verificar, periodicamente, no decorrer da execução do contrato, se a </w:t>
      </w:r>
      <w:r w:rsidR="0098597C" w:rsidRPr="00D04717">
        <w:t>CONTRATADA</w:t>
      </w:r>
      <w:r w:rsidRPr="00D04717">
        <w:t xml:space="preserve"> mantém, em compatibilidade com as obrigações assumidas, todas as condições de habilitação e qualificação exigidas na licitação, comprovada mediante consulta ao SICAF, CADIN ou certidões comprobatórias.</w:t>
      </w:r>
    </w:p>
    <w:p w:rsidR="00C5160E" w:rsidRPr="00D04717" w:rsidRDefault="00C5160E" w:rsidP="00C5160E"/>
    <w:p w:rsidR="00683676" w:rsidRDefault="00683676" w:rsidP="00C5160E"/>
    <w:p w:rsidR="00CE1807" w:rsidRDefault="00CE1807" w:rsidP="00C5160E"/>
    <w:p w:rsidR="00CE1807" w:rsidRPr="00D04717" w:rsidRDefault="00CE1807" w:rsidP="00C5160E"/>
    <w:p w:rsidR="003A2D9B" w:rsidRPr="00D04717" w:rsidRDefault="003A2D9B" w:rsidP="00400F2B">
      <w:pPr>
        <w:pStyle w:val="Ttulo1"/>
      </w:pPr>
      <w:bookmarkStart w:id="43" w:name="_Toc20235029"/>
      <w:r w:rsidRPr="00D04717">
        <w:t>RECEBIMENTO DEFINITIVO DOS SERVIÇOS</w:t>
      </w:r>
      <w:bookmarkEnd w:id="43"/>
    </w:p>
    <w:p w:rsidR="00C5160E" w:rsidRPr="00D04717" w:rsidRDefault="00C5160E" w:rsidP="00C5160E"/>
    <w:p w:rsidR="0036510C" w:rsidRPr="00D04717" w:rsidRDefault="0036510C" w:rsidP="00400F2B">
      <w:pPr>
        <w:pStyle w:val="Ttulo2"/>
        <w:ind w:left="0" w:firstLine="0"/>
      </w:pPr>
      <w:bookmarkStart w:id="44" w:name="_Ref462323335"/>
      <w:r w:rsidRPr="00D04717">
        <w:t>Para a finalização dos trabalhos e, respectiva emissão, por parte da CODEVASF, do Termo de Encerramento Físico e do Atestado de Capacidade Técnica, além da liberação da caução contratual, a CONTRATADA deverá apresentar todos os relatórios exigidos no item 1</w:t>
      </w:r>
      <w:r w:rsidR="00413D4B">
        <w:t>3.</w:t>
      </w:r>
      <w:r w:rsidRPr="00D04717">
        <w:t xml:space="preserve"> deste TR, analisados e aprovados pela CODEVASF.</w:t>
      </w:r>
      <w:bookmarkEnd w:id="44"/>
    </w:p>
    <w:p w:rsidR="0036510C" w:rsidRPr="00D04717" w:rsidRDefault="0036510C" w:rsidP="0036510C">
      <w:pPr>
        <w:rPr>
          <w:szCs w:val="20"/>
        </w:rPr>
      </w:pPr>
    </w:p>
    <w:p w:rsidR="0036510C" w:rsidRPr="007C223A" w:rsidRDefault="0036510C" w:rsidP="00400F2B">
      <w:pPr>
        <w:pStyle w:val="Ttulo3"/>
        <w:ind w:left="0" w:firstLine="0"/>
      </w:pPr>
      <w:r w:rsidRPr="007C223A">
        <w:t>pós o término dos serviços objeto deste TR, a CONTRATADA requererá à FISCALIZAÇÃO, o seu recebimento provisório, que deverá ocorrer no prazo de 15 (quinze) dias da data de sua solicitação.</w:t>
      </w:r>
    </w:p>
    <w:p w:rsidR="0036510C" w:rsidRPr="007C223A" w:rsidRDefault="0036510C" w:rsidP="0036510C"/>
    <w:p w:rsidR="0036510C" w:rsidRPr="007C223A" w:rsidRDefault="0036510C" w:rsidP="00400F2B">
      <w:pPr>
        <w:pStyle w:val="Ttulo3"/>
        <w:ind w:left="0" w:firstLine="0"/>
      </w:pPr>
      <w:r w:rsidRPr="007C223A">
        <w:t>Na hipótese da necessidade de correção, será estabelecido pela FISCALIZAÇÃO um prazo para que a CONTRATADA, às suas expensas, complemente, refaça ou substitua os serviços rejeitados.</w:t>
      </w:r>
    </w:p>
    <w:p w:rsidR="0036510C" w:rsidRPr="007C223A" w:rsidRDefault="0036510C" w:rsidP="0036510C">
      <w:pPr>
        <w:rPr>
          <w:szCs w:val="20"/>
        </w:rPr>
      </w:pPr>
    </w:p>
    <w:p w:rsidR="0036510C" w:rsidRPr="007C223A" w:rsidRDefault="0036510C" w:rsidP="00400F2B">
      <w:pPr>
        <w:pStyle w:val="Ttulo3"/>
        <w:ind w:left="0" w:firstLine="0"/>
      </w:pPr>
      <w:r w:rsidRPr="007C223A">
        <w:t>Após o recebimento provisório do objeto pela FISCALIZAÇÃO, será designado Servidor ou Comissão para o recebimento definitivo do objeto, que deverá ocorrer no prazo de até 15 (quinze) dias da data de sua designação.</w:t>
      </w:r>
    </w:p>
    <w:p w:rsidR="0036510C" w:rsidRPr="007C223A" w:rsidRDefault="0036510C" w:rsidP="0036510C"/>
    <w:p w:rsidR="0036510C" w:rsidRPr="007C223A" w:rsidRDefault="0036510C" w:rsidP="00400F2B">
      <w:pPr>
        <w:pStyle w:val="Ttulo3"/>
        <w:ind w:left="0" w:firstLine="0"/>
      </w:pPr>
      <w:r w:rsidRPr="007C223A">
        <w:t>Na hipótese da necessidade de correção, o Servidor ou Comissão estabelecerá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400F2B">
      <w:pPr>
        <w:pStyle w:val="Ttulo3"/>
        <w:ind w:left="0" w:firstLine="0"/>
      </w:pPr>
      <w:r w:rsidRPr="00D04717">
        <w:t>Aceitos e aprovados os serviços, será emitido o Termo de Encerramento Físico (TEF), que deverá ser assinado por representante autorizado da CONTRATADA, possibilitando a liberação da garantia.</w:t>
      </w:r>
    </w:p>
    <w:p w:rsidR="0036510C" w:rsidRPr="00D04717" w:rsidRDefault="0036510C" w:rsidP="0036510C">
      <w:pPr>
        <w:pStyle w:val="Ttulo3"/>
        <w:numPr>
          <w:ilvl w:val="0"/>
          <w:numId w:val="0"/>
        </w:numPr>
      </w:pPr>
    </w:p>
    <w:p w:rsidR="0036510C" w:rsidRPr="00D04717" w:rsidRDefault="0036510C" w:rsidP="00400F2B">
      <w:pPr>
        <w:pStyle w:val="Ttulo3"/>
        <w:ind w:left="0" w:firstLine="0"/>
      </w:pPr>
      <w:r w:rsidRPr="00D04717">
        <w:t xml:space="preserve">O recebimento provisório ou definitivo não exclui a responsabilidade civil pela execução dos serviços, nem ético-profissional pela perfeita execução do contrato, dentro dos limites estabelecidos neste </w:t>
      </w:r>
      <w:r w:rsidR="00AB5BD9" w:rsidRPr="00D04717">
        <w:t>Termo de Referência</w:t>
      </w:r>
      <w:r w:rsidRPr="00D04717">
        <w:t>, por parte da CONTRATADA.</w:t>
      </w:r>
    </w:p>
    <w:p w:rsidR="0036510C" w:rsidRPr="00D04717" w:rsidRDefault="0036510C" w:rsidP="0036510C">
      <w:pPr>
        <w:rPr>
          <w:szCs w:val="20"/>
        </w:rPr>
      </w:pPr>
    </w:p>
    <w:p w:rsidR="0036510C" w:rsidRPr="00D04717" w:rsidRDefault="0036510C" w:rsidP="00400F2B">
      <w:pPr>
        <w:pStyle w:val="Ttulo3"/>
        <w:ind w:left="0" w:firstLine="0"/>
      </w:pPr>
      <w:r w:rsidRPr="00D04717">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36510C" w:rsidRPr="00D04717" w:rsidRDefault="0036510C" w:rsidP="0036510C">
      <w:pPr>
        <w:pStyle w:val="Ttulo2"/>
        <w:numPr>
          <w:ilvl w:val="0"/>
          <w:numId w:val="0"/>
        </w:numPr>
      </w:pPr>
    </w:p>
    <w:p w:rsidR="0036510C" w:rsidRPr="00D04717" w:rsidRDefault="0036510C" w:rsidP="00400F2B">
      <w:pPr>
        <w:pStyle w:val="Ttulo3"/>
        <w:ind w:left="0" w:firstLine="0"/>
      </w:pPr>
      <w:r w:rsidRPr="00D04717">
        <w:t>A CONTRATADA entende e aceita que o pleno cumprimento do estipulado neste item é condicionante para:</w:t>
      </w:r>
    </w:p>
    <w:p w:rsidR="0036510C" w:rsidRPr="00D04717" w:rsidRDefault="0036510C" w:rsidP="0036510C">
      <w:pPr>
        <w:rPr>
          <w:szCs w:val="20"/>
        </w:rPr>
      </w:pPr>
    </w:p>
    <w:p w:rsidR="0036510C" w:rsidRPr="00D04717" w:rsidRDefault="0036510C" w:rsidP="0036510C">
      <w:pPr>
        <w:ind w:left="851"/>
        <w:rPr>
          <w:szCs w:val="20"/>
        </w:rPr>
      </w:pPr>
      <w:r w:rsidRPr="00D04717">
        <w:rPr>
          <w:szCs w:val="20"/>
        </w:rPr>
        <w:t>a)</w:t>
      </w:r>
      <w:r w:rsidRPr="00D04717">
        <w:rPr>
          <w:szCs w:val="20"/>
        </w:rPr>
        <w:tab/>
        <w:t>Emissão do Termo de Encerramento Físico (TEF);</w:t>
      </w:r>
    </w:p>
    <w:p w:rsidR="0036510C" w:rsidRPr="00D04717" w:rsidRDefault="0036510C" w:rsidP="0036510C">
      <w:pPr>
        <w:ind w:left="851"/>
        <w:rPr>
          <w:szCs w:val="20"/>
        </w:rPr>
      </w:pPr>
      <w:r w:rsidRPr="00D04717">
        <w:rPr>
          <w:szCs w:val="20"/>
        </w:rPr>
        <w:t>b)</w:t>
      </w:r>
      <w:r w:rsidRPr="00D04717">
        <w:rPr>
          <w:szCs w:val="20"/>
        </w:rPr>
        <w:tab/>
        <w:t>Emissão do Atestado de Capacidade Técnica;</w:t>
      </w:r>
    </w:p>
    <w:p w:rsidR="0036510C" w:rsidRPr="00D04717" w:rsidRDefault="0036510C" w:rsidP="0036510C">
      <w:pPr>
        <w:ind w:left="851"/>
        <w:rPr>
          <w:szCs w:val="20"/>
        </w:rPr>
      </w:pPr>
      <w:r w:rsidRPr="00D04717">
        <w:rPr>
          <w:szCs w:val="20"/>
        </w:rPr>
        <w:t>c)</w:t>
      </w:r>
      <w:r w:rsidRPr="00D04717">
        <w:rPr>
          <w:szCs w:val="20"/>
        </w:rPr>
        <w:tab/>
        <w:t>Liberação da Caução Contratual.</w:t>
      </w:r>
    </w:p>
    <w:p w:rsidR="0036510C" w:rsidRPr="00D04717" w:rsidRDefault="0036510C" w:rsidP="0036510C">
      <w:pPr>
        <w:pStyle w:val="Ttulo2"/>
        <w:numPr>
          <w:ilvl w:val="0"/>
          <w:numId w:val="0"/>
        </w:numPr>
      </w:pPr>
    </w:p>
    <w:p w:rsidR="0036510C" w:rsidRDefault="0036510C" w:rsidP="00400F2B">
      <w:pPr>
        <w:pStyle w:val="Ttulo3"/>
        <w:ind w:left="0" w:firstLine="0"/>
      </w:pPr>
      <w:r w:rsidRPr="00D04717">
        <w:t>A última fatura de serviços somente será encaminhada para pagamento após a emissão do Termo de Encerramento Físico do Contrato (TEF), que deverá ser anexado ao processo de liberação e pagamento.</w:t>
      </w:r>
    </w:p>
    <w:p w:rsidR="00B638E1" w:rsidRDefault="00B638E1" w:rsidP="00B638E1"/>
    <w:p w:rsidR="00B638E1" w:rsidRDefault="00B638E1" w:rsidP="00B638E1">
      <w:pPr>
        <w:rPr>
          <w:szCs w:val="20"/>
        </w:rPr>
      </w:pPr>
    </w:p>
    <w:p w:rsidR="00B638E1" w:rsidRDefault="00B638E1" w:rsidP="00400F2B">
      <w:pPr>
        <w:pStyle w:val="Ttulo1"/>
      </w:pPr>
      <w:bookmarkStart w:id="45" w:name="_Toc513634617"/>
      <w:bookmarkStart w:id="46" w:name="_Toc20235030"/>
      <w:r>
        <w:t>SEGURANÇA E MEDICINA DO TRABALHO</w:t>
      </w:r>
      <w:bookmarkEnd w:id="45"/>
      <w:bookmarkEnd w:id="46"/>
    </w:p>
    <w:p w:rsidR="00B638E1" w:rsidRDefault="00B638E1" w:rsidP="00B638E1">
      <w:pPr>
        <w:rPr>
          <w:szCs w:val="20"/>
        </w:rPr>
      </w:pPr>
    </w:p>
    <w:p w:rsidR="00B638E1" w:rsidRDefault="00B638E1" w:rsidP="00037F4B">
      <w:pPr>
        <w:pStyle w:val="Ttulo2"/>
        <w:numPr>
          <w:ilvl w:val="1"/>
          <w:numId w:val="6"/>
        </w:numPr>
        <w:ind w:left="0" w:firstLine="0"/>
      </w:pPr>
      <w:r>
        <w:t>A Contratada deverá atender à legislação pertinente à proteção da integridade física e da saúde dos trabalhadores durante a realização dos serviços, conforme dispõe a Lei nº 6.514 de 22/12/1977, Portaria nº 3.214, de 08/06/1978, do ISSO e deverá:</w:t>
      </w:r>
    </w:p>
    <w:p w:rsidR="00B638E1" w:rsidRDefault="00B638E1" w:rsidP="00B638E1">
      <w:pPr>
        <w:rPr>
          <w:szCs w:val="20"/>
        </w:rPr>
      </w:pPr>
    </w:p>
    <w:p w:rsidR="00B638E1" w:rsidRDefault="00B638E1" w:rsidP="00B638E1">
      <w:pPr>
        <w:pStyle w:val="PargrafodaLista"/>
        <w:numPr>
          <w:ilvl w:val="0"/>
          <w:numId w:val="13"/>
        </w:numPr>
        <w:ind w:left="709" w:hanging="567"/>
        <w:rPr>
          <w:szCs w:val="20"/>
        </w:rPr>
      </w:pPr>
      <w:r>
        <w:rPr>
          <w:szCs w:val="20"/>
        </w:rPr>
        <w:t xml:space="preserve">Cumprir e fazer cumprir as Normas Regulamentadoras de Segurança e Medicina do Trabalho – </w:t>
      </w:r>
      <w:proofErr w:type="spellStart"/>
      <w:r>
        <w:rPr>
          <w:szCs w:val="20"/>
        </w:rPr>
        <w:t>NRs</w:t>
      </w:r>
      <w:proofErr w:type="spellEnd"/>
      <w:r>
        <w:rPr>
          <w:szCs w:val="20"/>
        </w:rPr>
        <w:t>, pertinentes à natureza dos serviços a serem desenvolvidos;</w:t>
      </w:r>
    </w:p>
    <w:p w:rsidR="00B638E1" w:rsidRDefault="00B638E1" w:rsidP="00B638E1">
      <w:pPr>
        <w:pStyle w:val="PargrafodaLista"/>
        <w:numPr>
          <w:ilvl w:val="0"/>
          <w:numId w:val="13"/>
        </w:numPr>
        <w:ind w:left="142" w:firstLine="0"/>
        <w:rPr>
          <w:szCs w:val="20"/>
        </w:rPr>
      </w:pPr>
      <w:r>
        <w:rPr>
          <w:szCs w:val="20"/>
        </w:rPr>
        <w:t>Elaborar os Programas PPRA e PCMSO, além do PCMAT nos casos previstos na NR-18;</w:t>
      </w:r>
    </w:p>
    <w:p w:rsidR="00B638E1" w:rsidRDefault="00B638E1" w:rsidP="00B638E1">
      <w:pPr>
        <w:pStyle w:val="PargrafodaLista"/>
        <w:numPr>
          <w:ilvl w:val="0"/>
          <w:numId w:val="13"/>
        </w:numPr>
        <w:ind w:left="142" w:firstLine="0"/>
        <w:rPr>
          <w:szCs w:val="20"/>
        </w:rPr>
      </w:pPr>
      <w:r>
        <w:rPr>
          <w:szCs w:val="20"/>
        </w:rPr>
        <w:t>Manter nos Eixos, o SESMT conforme dimensionamento disposto no Quadro II da NR-4.</w:t>
      </w:r>
    </w:p>
    <w:p w:rsidR="00B638E1" w:rsidRPr="00B638E1" w:rsidRDefault="00B638E1" w:rsidP="00B638E1"/>
    <w:p w:rsidR="0036510C" w:rsidRPr="00D04717" w:rsidRDefault="0036510C" w:rsidP="0036510C"/>
    <w:p w:rsidR="00474D46" w:rsidRPr="00D04717" w:rsidRDefault="00474D46" w:rsidP="00BF430C">
      <w:pPr>
        <w:rPr>
          <w:szCs w:val="20"/>
        </w:rPr>
      </w:pPr>
      <w:bookmarkStart w:id="47" w:name="_Hlk531769735"/>
    </w:p>
    <w:p w:rsidR="00BF430C" w:rsidRDefault="00BF430C" w:rsidP="00400F2B">
      <w:pPr>
        <w:pStyle w:val="Ttulo1"/>
      </w:pPr>
      <w:bookmarkStart w:id="48" w:name="_Toc20235031"/>
      <w:r w:rsidRPr="00D04717">
        <w:t>CRITÉRIOS DE SUSTENTABILIDADE AMBIENTAL</w:t>
      </w:r>
      <w:bookmarkEnd w:id="48"/>
    </w:p>
    <w:p w:rsidR="00474D46" w:rsidRPr="00474D46" w:rsidRDefault="00474D46" w:rsidP="00474D46"/>
    <w:p w:rsidR="00F75BF9" w:rsidRPr="00D04717" w:rsidRDefault="00F75BF9" w:rsidP="00F75BF9"/>
    <w:p w:rsidR="00474D46" w:rsidRDefault="00474D46" w:rsidP="00753A08">
      <w:pPr>
        <w:pStyle w:val="Ttulo2"/>
        <w:ind w:left="0" w:firstLine="0"/>
      </w:pPr>
      <w:r w:rsidRPr="00474D46">
        <w:t>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pelos órgãos competentes.</w:t>
      </w:r>
    </w:p>
    <w:p w:rsidR="00474D46" w:rsidRPr="00474D46" w:rsidRDefault="00474D46" w:rsidP="00474D46">
      <w:pPr>
        <w:rPr>
          <w:szCs w:val="20"/>
        </w:rPr>
      </w:pPr>
    </w:p>
    <w:p w:rsidR="00474D46" w:rsidRPr="00474D46" w:rsidRDefault="00474D46" w:rsidP="00753A08">
      <w:pPr>
        <w:pStyle w:val="Ttulo2"/>
        <w:spacing w:after="120"/>
        <w:ind w:left="0" w:firstLine="0"/>
      </w:pPr>
      <w:r w:rsidRPr="00474D46">
        <w:t>Os materiais básicos empregados pela CONTRATADA</w:t>
      </w:r>
      <w:r w:rsidR="001E4649">
        <w:t xml:space="preserve"> na execução dos serviços</w:t>
      </w:r>
      <w:r w:rsidRPr="00474D46">
        <w:t xml:space="preserve"> deverão atender à melhor relação entre custos e benefícios, considerando-se os impactos ambientais, positivos e negativos, associados ao produto e o que está definido em plano de manejo e, ainda o previsto abaixo:</w:t>
      </w:r>
    </w:p>
    <w:p w:rsidR="00474D46" w:rsidRDefault="00474D46" w:rsidP="00753A08">
      <w:pPr>
        <w:pStyle w:val="Ttulo3"/>
        <w:ind w:left="0" w:firstLine="0"/>
      </w:pPr>
      <w:r w:rsidRPr="00474D46">
        <w:t>Sejam constituídos, no todo ou em parte, por material reciclado, atóxico, biodegradável, conforme ABNT NBR – 15448-1 e 15448-2;</w:t>
      </w:r>
    </w:p>
    <w:p w:rsidR="00474D46" w:rsidRPr="00474D46" w:rsidRDefault="00474D46" w:rsidP="00474D46">
      <w:pPr>
        <w:rPr>
          <w:szCs w:val="20"/>
        </w:rPr>
      </w:pPr>
    </w:p>
    <w:p w:rsidR="00474D46" w:rsidRDefault="00474D46" w:rsidP="00753A08">
      <w:pPr>
        <w:pStyle w:val="Ttulo3"/>
        <w:ind w:left="0" w:firstLine="0"/>
      </w:pPr>
      <w:r w:rsidRPr="00474D46">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rsidR="00474D46" w:rsidRPr="00474D46" w:rsidRDefault="00474D46" w:rsidP="00474D46">
      <w:pPr>
        <w:rPr>
          <w:szCs w:val="20"/>
        </w:rPr>
      </w:pPr>
    </w:p>
    <w:p w:rsidR="00474D46" w:rsidRDefault="001E4649" w:rsidP="00753A08">
      <w:pPr>
        <w:pStyle w:val="Ttulo3"/>
        <w:ind w:left="0" w:firstLine="0"/>
      </w:pPr>
      <w:r>
        <w:t>Que os</w:t>
      </w:r>
      <w:r w:rsidR="00474D46" w:rsidRPr="00474D46">
        <w:t xml:space="preserve"> materiais </w:t>
      </w:r>
      <w:r>
        <w:t xml:space="preserve">para a execução dos serviços </w:t>
      </w:r>
      <w:r w:rsidR="00474D46" w:rsidRPr="00474D46">
        <w:t>devam ser, preferencialmente, acondicionados em embalagem individual adequada, com o menor volume possível, que utilize materiais recicláveis, de forma a garantir a máxima proteção durante o transporte e o armazenamento;</w:t>
      </w:r>
    </w:p>
    <w:p w:rsidR="00474D46" w:rsidRPr="00474D46" w:rsidRDefault="00474D46" w:rsidP="00474D46">
      <w:pPr>
        <w:rPr>
          <w:szCs w:val="20"/>
        </w:rPr>
      </w:pPr>
    </w:p>
    <w:p w:rsidR="00474D46" w:rsidRDefault="001E4649" w:rsidP="00753A08">
      <w:pPr>
        <w:pStyle w:val="Ttulo3"/>
        <w:ind w:left="0" w:firstLine="0"/>
      </w:pPr>
      <w:r>
        <w:lastRenderedPageBreak/>
        <w:t>Que os materiais para a execução dos serviços n</w:t>
      </w:r>
      <w:r w:rsidR="00474D46" w:rsidRPr="00474D46">
        <w:t xml:space="preserve">ão contenham substâncias perigosas em concentração acima da recomendada na diretiva </w:t>
      </w:r>
      <w:proofErr w:type="spellStart"/>
      <w:r w:rsidR="00474D46" w:rsidRPr="00474D46">
        <w:t>RoHS</w:t>
      </w:r>
      <w:proofErr w:type="spellEnd"/>
      <w:r w:rsidR="00474D46" w:rsidRPr="00474D46">
        <w:t xml:space="preserve"> (</w:t>
      </w:r>
      <w:proofErr w:type="spellStart"/>
      <w:r w:rsidR="00474D46" w:rsidRPr="00474D46">
        <w:t>Restriction</w:t>
      </w:r>
      <w:proofErr w:type="spellEnd"/>
      <w:r w:rsidR="00474D46" w:rsidRPr="00474D46">
        <w:t xml:space="preserve"> </w:t>
      </w:r>
      <w:proofErr w:type="spellStart"/>
      <w:r w:rsidR="00474D46" w:rsidRPr="00474D46">
        <w:t>of</w:t>
      </w:r>
      <w:proofErr w:type="spellEnd"/>
      <w:r w:rsidR="00474D46" w:rsidRPr="00474D46">
        <w:t xml:space="preserve">  </w:t>
      </w:r>
      <w:proofErr w:type="spellStart"/>
      <w:r w:rsidR="00474D46" w:rsidRPr="00474D46">
        <w:t>Certain</w:t>
      </w:r>
      <w:proofErr w:type="spellEnd"/>
      <w:r w:rsidR="00474D46" w:rsidRPr="00474D46">
        <w:t xml:space="preserve"> </w:t>
      </w:r>
      <w:proofErr w:type="spellStart"/>
      <w:r w:rsidR="00474D46" w:rsidRPr="00474D46">
        <w:t>Hazardous</w:t>
      </w:r>
      <w:proofErr w:type="spellEnd"/>
      <w:r w:rsidR="00474D46" w:rsidRPr="00474D46">
        <w:t xml:space="preserve"> </w:t>
      </w:r>
      <w:proofErr w:type="spellStart"/>
      <w:r w:rsidR="00474D46" w:rsidRPr="00474D46">
        <w:t>Substances</w:t>
      </w:r>
      <w:proofErr w:type="spellEnd"/>
      <w:r w:rsidR="00474D46" w:rsidRPr="00474D46">
        <w:t>), tais como mercúrio (Hg), chumbo (</w:t>
      </w:r>
      <w:proofErr w:type="spellStart"/>
      <w:r w:rsidR="00474D46" w:rsidRPr="00474D46">
        <w:t>Pb</w:t>
      </w:r>
      <w:proofErr w:type="spellEnd"/>
      <w:r w:rsidR="00474D46" w:rsidRPr="00474D46">
        <w:t xml:space="preserve">), cromo </w:t>
      </w:r>
      <w:proofErr w:type="spellStart"/>
      <w:r w:rsidR="00474D46" w:rsidRPr="00474D46">
        <w:t>hexavalente</w:t>
      </w:r>
      <w:proofErr w:type="spellEnd"/>
      <w:r w:rsidR="00474D46" w:rsidRPr="00474D46">
        <w:t xml:space="preserve"> (Cr(VI)), cádmio (</w:t>
      </w:r>
      <w:proofErr w:type="spellStart"/>
      <w:r w:rsidR="00474D46" w:rsidRPr="00474D46">
        <w:t>Cd</w:t>
      </w:r>
      <w:proofErr w:type="spellEnd"/>
      <w:r w:rsidR="00474D46" w:rsidRPr="00474D46">
        <w:t xml:space="preserve">), </w:t>
      </w:r>
      <w:proofErr w:type="spellStart"/>
      <w:r w:rsidR="00474D46" w:rsidRPr="00474D46">
        <w:t>bifenil-polibromados</w:t>
      </w:r>
      <w:proofErr w:type="spellEnd"/>
      <w:r w:rsidR="00474D46" w:rsidRPr="00474D46">
        <w:t xml:space="preserve"> (</w:t>
      </w:r>
      <w:proofErr w:type="spellStart"/>
      <w:r w:rsidR="00474D46" w:rsidRPr="00474D46">
        <w:t>PBBs</w:t>
      </w:r>
      <w:proofErr w:type="spellEnd"/>
      <w:r w:rsidR="00474D46" w:rsidRPr="00474D46">
        <w:t>), éteres difenil-</w:t>
      </w:r>
      <w:proofErr w:type="spellStart"/>
      <w:r w:rsidR="00474D46" w:rsidRPr="00474D46">
        <w:t>polibromados</w:t>
      </w:r>
      <w:proofErr w:type="spellEnd"/>
      <w:r w:rsidR="00474D46" w:rsidRPr="00474D46">
        <w:t xml:space="preserve"> (</w:t>
      </w:r>
      <w:proofErr w:type="spellStart"/>
      <w:r w:rsidR="00474D46" w:rsidRPr="00474D46">
        <w:t>PBDEs</w:t>
      </w:r>
      <w:proofErr w:type="spellEnd"/>
      <w:r w:rsidR="00474D46" w:rsidRPr="00474D46">
        <w:t>).</w:t>
      </w:r>
    </w:p>
    <w:p w:rsidR="00753A08" w:rsidRPr="00753A08" w:rsidRDefault="00753A08" w:rsidP="00753A08"/>
    <w:p w:rsidR="00474D46" w:rsidRDefault="00753A08" w:rsidP="00753A08">
      <w:pPr>
        <w:pStyle w:val="Ttulo3"/>
        <w:ind w:left="0" w:firstLine="0"/>
      </w:pPr>
      <w:r>
        <w:t>p</w:t>
      </w:r>
      <w:r w:rsidR="00474D46" w:rsidRPr="00474D46">
        <w:t>riorizar a utilização de materiais que sejam reciclados, reutilizados e biodegradáveis, e que reduzam a necessidade de manutenção;</w:t>
      </w:r>
    </w:p>
    <w:p w:rsidR="00753A08" w:rsidRPr="00753A08" w:rsidRDefault="00753A08" w:rsidP="00753A08"/>
    <w:p w:rsidR="00474D46" w:rsidRDefault="00474D46" w:rsidP="00753A08">
      <w:pPr>
        <w:pStyle w:val="Ttulo3"/>
        <w:ind w:left="0" w:firstLine="0"/>
      </w:pPr>
      <w:r w:rsidRPr="00474D46">
        <w:t>Deve ser priorizado o emprego de mão-de-obra, materiais, tecnologias e matérias-primas de origem local para execução, conservação e operaçã</w:t>
      </w:r>
      <w:r w:rsidR="00753A08">
        <w:t>o</w:t>
      </w:r>
    </w:p>
    <w:p w:rsidR="00753A08" w:rsidRPr="00753A08" w:rsidRDefault="00753A08" w:rsidP="00753A08"/>
    <w:p w:rsidR="00474D46" w:rsidRDefault="00474D46" w:rsidP="00753A08">
      <w:pPr>
        <w:pStyle w:val="Ttulo3"/>
        <w:ind w:left="0" w:firstLine="0"/>
      </w:pPr>
      <w:r w:rsidRPr="00474D46">
        <w:t>Adote medidas para evitar o desperdício de água tratada, conforme instituído no Decreto nº 48.138, de 8 de outubro de 2003;</w:t>
      </w:r>
    </w:p>
    <w:p w:rsidR="00753A08" w:rsidRPr="00753A08" w:rsidRDefault="00753A08" w:rsidP="00753A08"/>
    <w:p w:rsidR="00474D46" w:rsidRDefault="00474D46" w:rsidP="00753A08">
      <w:pPr>
        <w:pStyle w:val="Ttulo3"/>
        <w:ind w:left="0" w:firstLine="0"/>
      </w:pPr>
      <w:r w:rsidRPr="00474D46">
        <w:t>Observe a Resolução CONAMA nº 20, de 7 de dezembro de 1994, quanto aos equipamentos</w:t>
      </w:r>
      <w:r w:rsidR="001E4649">
        <w:t xml:space="preserve"> utilizados</w:t>
      </w:r>
      <w:r>
        <w:t>.</w:t>
      </w:r>
      <w:r w:rsidRPr="00474D46">
        <w:t xml:space="preserve"> </w:t>
      </w:r>
    </w:p>
    <w:p w:rsidR="00474D46" w:rsidRPr="00474D46" w:rsidRDefault="00474D46" w:rsidP="00753A08">
      <w:pPr>
        <w:pStyle w:val="Ttulo3"/>
        <w:numPr>
          <w:ilvl w:val="0"/>
          <w:numId w:val="0"/>
        </w:numPr>
      </w:pPr>
    </w:p>
    <w:p w:rsidR="00474D46" w:rsidRDefault="00474D46" w:rsidP="00753A08">
      <w:pPr>
        <w:pStyle w:val="Ttulo3"/>
        <w:ind w:left="0" w:firstLine="0"/>
      </w:pPr>
      <w:r w:rsidRPr="00474D46">
        <w:t>Forneça aos empregados os equipamentos de segurança que se fizerem necessários, para a execução de serviços;</w:t>
      </w:r>
    </w:p>
    <w:p w:rsidR="00753A08" w:rsidRDefault="00753A08" w:rsidP="00753A08">
      <w:pPr>
        <w:pStyle w:val="Ttulo3"/>
        <w:numPr>
          <w:ilvl w:val="0"/>
          <w:numId w:val="0"/>
        </w:numPr>
      </w:pPr>
    </w:p>
    <w:p w:rsidR="00474D46" w:rsidRDefault="00474D46" w:rsidP="00753A08">
      <w:pPr>
        <w:pStyle w:val="Ttulo3"/>
        <w:ind w:left="0" w:firstLine="0"/>
      </w:pPr>
      <w:r w:rsidRPr="00474D46">
        <w:t>Respeite as Normas Brasileiras – NBR publicadas pela Associação Brasileira de Normas Técnicas sobre resíduos sólidos; e</w:t>
      </w:r>
    </w:p>
    <w:p w:rsidR="00474D46" w:rsidRPr="00474D46" w:rsidRDefault="00474D46" w:rsidP="00753A08">
      <w:pPr>
        <w:pStyle w:val="Ttulo3"/>
        <w:numPr>
          <w:ilvl w:val="0"/>
          <w:numId w:val="0"/>
        </w:numPr>
      </w:pPr>
    </w:p>
    <w:p w:rsidR="00474D46" w:rsidRDefault="00474D46" w:rsidP="00753A08">
      <w:pPr>
        <w:pStyle w:val="Ttulo3"/>
        <w:ind w:left="0" w:firstLine="0"/>
      </w:pPr>
      <w:r w:rsidRPr="00474D46">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rsidR="009636E9" w:rsidRPr="00474D46" w:rsidRDefault="009636E9" w:rsidP="00474D46">
      <w:pPr>
        <w:rPr>
          <w:szCs w:val="20"/>
        </w:rPr>
      </w:pPr>
    </w:p>
    <w:p w:rsidR="00EE2AB8" w:rsidRPr="00474D46" w:rsidRDefault="00EE2AB8" w:rsidP="00474D46">
      <w:pPr>
        <w:rPr>
          <w:szCs w:val="20"/>
        </w:rPr>
      </w:pPr>
      <w:r w:rsidRPr="00474D46">
        <w:rPr>
          <w:szCs w:val="20"/>
        </w:rPr>
        <w:t>A CONTRATADA deverá comprovar a adoção de práticas de desfazimento sustentável ou reciclagem dos bens que forem inservíveis para o processo de reutilização.</w:t>
      </w:r>
    </w:p>
    <w:p w:rsidR="009636E9" w:rsidRPr="00474D46" w:rsidRDefault="009636E9" w:rsidP="00474D46">
      <w:pPr>
        <w:rPr>
          <w:szCs w:val="20"/>
        </w:rPr>
      </w:pPr>
    </w:p>
    <w:bookmarkEnd w:id="47"/>
    <w:p w:rsidR="00E07961" w:rsidRPr="00474D46" w:rsidRDefault="00E07961" w:rsidP="00474D46">
      <w:pPr>
        <w:ind w:left="851"/>
        <w:rPr>
          <w:szCs w:val="20"/>
        </w:rPr>
      </w:pPr>
    </w:p>
    <w:p w:rsidR="003A2D9B" w:rsidRPr="00D04717" w:rsidRDefault="003A2D9B" w:rsidP="00400F2B">
      <w:pPr>
        <w:pStyle w:val="Ttulo1"/>
      </w:pPr>
      <w:bookmarkStart w:id="49" w:name="_Toc20235032"/>
      <w:r w:rsidRPr="00D04717">
        <w:t xml:space="preserve">OBRIGAÇÕES DA </w:t>
      </w:r>
      <w:r w:rsidR="00541F0C" w:rsidRPr="00D04717">
        <w:t>EMPRESA CONTRATADA</w:t>
      </w:r>
      <w:bookmarkEnd w:id="49"/>
    </w:p>
    <w:p w:rsidR="0029223A" w:rsidRPr="00D04717" w:rsidRDefault="0029223A" w:rsidP="0029223A"/>
    <w:p w:rsidR="007D1D99" w:rsidRPr="00D04717" w:rsidRDefault="007D1D99" w:rsidP="007D1D99"/>
    <w:p w:rsidR="00153AA4" w:rsidRPr="00D04717" w:rsidRDefault="00E51D5E" w:rsidP="00037F4B">
      <w:pPr>
        <w:pStyle w:val="Ttulo2"/>
        <w:ind w:left="0" w:firstLine="0"/>
      </w:pPr>
      <w:r w:rsidRPr="00D04717">
        <w:t>A contratada deverá m</w:t>
      </w:r>
      <w:r w:rsidR="00153AA4" w:rsidRPr="00D04717">
        <w:t>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E278FD" w:rsidRPr="00D04717" w:rsidRDefault="00E278FD" w:rsidP="00E278FD"/>
    <w:p w:rsidR="00E278FD" w:rsidRPr="00D04717" w:rsidRDefault="00E278FD" w:rsidP="00037F4B">
      <w:pPr>
        <w:pStyle w:val="Ttulo2"/>
        <w:ind w:left="0" w:firstLine="0"/>
      </w:pPr>
      <w:r w:rsidRPr="00D04717">
        <w:t>Assumir a inteira responsabilidade pelo transporte interno e externo do pessoal até o local dos serviços.</w:t>
      </w:r>
    </w:p>
    <w:p w:rsidR="00E278FD" w:rsidRPr="00D04717" w:rsidRDefault="00E278FD" w:rsidP="00E278FD"/>
    <w:p w:rsidR="00E278FD" w:rsidRPr="00D04717" w:rsidRDefault="00E278FD" w:rsidP="00037F4B">
      <w:pPr>
        <w:pStyle w:val="Ttulo2"/>
        <w:ind w:left="0" w:firstLine="0"/>
      </w:pPr>
      <w:r w:rsidRPr="00D04717">
        <w:t>Utilização de pessoal experiente, bem como de equipamentos, ferramentas e instrumentos adequados para a boa execução dos serviços.</w:t>
      </w:r>
    </w:p>
    <w:p w:rsidR="00E278FD" w:rsidRPr="00D04717" w:rsidRDefault="00E278FD" w:rsidP="00E278FD"/>
    <w:p w:rsidR="00620FCA" w:rsidRDefault="00620FCA" w:rsidP="00037F4B">
      <w:pPr>
        <w:pStyle w:val="Ttulo2"/>
        <w:ind w:left="0" w:firstLine="0"/>
      </w:pPr>
      <w:r w:rsidRPr="00D04717">
        <w:t>Responsabilizar-se pelo fornecimento de toda a mão-de-obra, sem qualquer vinculação empregatícia com a Codevasf, necessária à execução dos serviços objeto do contrato.</w:t>
      </w:r>
    </w:p>
    <w:p w:rsidR="004A1FFF" w:rsidRPr="004A1FFF" w:rsidRDefault="004A1FFF" w:rsidP="004A1FFF"/>
    <w:p w:rsidR="00620FCA" w:rsidRPr="00D04717" w:rsidRDefault="00620FCA" w:rsidP="00037F4B">
      <w:pPr>
        <w:pStyle w:val="Ttulo2"/>
        <w:ind w:left="0" w:firstLine="0"/>
      </w:pPr>
      <w:r w:rsidRPr="00D04717">
        <w:t>Responsabilizar-se por todos os ônus e obrigações concernentes à legislação tributária, trabalhista, securitária, previdenciária, os quais, exclusivamente, correrão por sua conta, inclusive o registro do serviço contratado junto ao CREA.</w:t>
      </w:r>
    </w:p>
    <w:p w:rsidR="007D1D99" w:rsidRPr="00D04717" w:rsidRDefault="007D1D99" w:rsidP="00F75BF9"/>
    <w:p w:rsidR="00620FCA" w:rsidRPr="00D04717" w:rsidRDefault="00620FCA" w:rsidP="00037F4B">
      <w:pPr>
        <w:pStyle w:val="Ttulo2"/>
        <w:ind w:left="0" w:firstLine="0"/>
      </w:pPr>
      <w:r w:rsidRPr="00D04717">
        <w:t>A CONTRATADA deve assegurar e facilitar o acesso da Fiscalização, aos serviços e a todos os elementos que forem necessários ao desempenho de sua missão.</w:t>
      </w:r>
    </w:p>
    <w:p w:rsidR="00620FCA" w:rsidRPr="00D04717" w:rsidRDefault="00620FCA" w:rsidP="00F75BF9"/>
    <w:p w:rsidR="00620FCA" w:rsidRPr="00D04717" w:rsidRDefault="00620FCA" w:rsidP="00037F4B">
      <w:pPr>
        <w:pStyle w:val="Ttulo2"/>
        <w:ind w:left="0" w:firstLine="0"/>
      </w:pPr>
      <w:r w:rsidRPr="00D04717">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620FCA" w:rsidRPr="00D04717" w:rsidRDefault="00620FCA" w:rsidP="00F75BF9"/>
    <w:p w:rsidR="00E51D5E" w:rsidRPr="00D04717" w:rsidRDefault="0035072D" w:rsidP="00037F4B">
      <w:pPr>
        <w:pStyle w:val="Ttulo2"/>
        <w:ind w:left="0" w:firstLine="0"/>
      </w:pPr>
      <w:r w:rsidRPr="00D04717">
        <w:t xml:space="preserve">Na hipótese de eventuais Termos Aditivos, que venham acrescentar o valor da contratação, a contratada deverá reforçar a caução inicial durante a execução dos serviços contratados, </w:t>
      </w:r>
      <w:r w:rsidR="00E51D5E" w:rsidRPr="00D04717">
        <w:t>de acordo com a cláusula contratual, que trata sobre “CAUÇÃO”.</w:t>
      </w:r>
    </w:p>
    <w:p w:rsidR="0035072D" w:rsidRPr="00D04717" w:rsidRDefault="0035072D" w:rsidP="00F75BF9"/>
    <w:p w:rsidR="0035072D" w:rsidRPr="00D04717" w:rsidRDefault="0035072D" w:rsidP="00037F4B">
      <w:pPr>
        <w:pStyle w:val="Ttulo2"/>
        <w:ind w:left="0" w:firstLine="0"/>
      </w:pPr>
      <w:r w:rsidRPr="00D04717">
        <w:t>A CONTRATADA deverá conceder livre acesso aos seus documentos e registros contábeis, referentes ao objeto da licitação, para os servidores ou empregados do órgão ou entidade CONTRATANTE e dos órgãos de controle interno e externo.</w:t>
      </w:r>
    </w:p>
    <w:p w:rsidR="00EE6B70" w:rsidRPr="00D04717" w:rsidRDefault="00EE6B70" w:rsidP="00F75BF9"/>
    <w:p w:rsidR="00EE6B70" w:rsidRPr="00D04717" w:rsidRDefault="00EE6B70" w:rsidP="00037F4B">
      <w:pPr>
        <w:pStyle w:val="Ttulo2"/>
        <w:ind w:left="0" w:firstLine="0"/>
      </w:pPr>
      <w:r w:rsidRPr="00D04717">
        <w:t>A Contratada será responsável por quaisquer acidentes de trabalho referentes a seu pessoal que venham a ocorrer por conta do serviço contratado e/ou por ela causado a terceiros.</w:t>
      </w:r>
    </w:p>
    <w:p w:rsidR="0035072D" w:rsidRPr="00D04717" w:rsidRDefault="0035072D" w:rsidP="00F75BF9"/>
    <w:p w:rsidR="002A0B6D" w:rsidRPr="00D04717" w:rsidRDefault="002A0B6D" w:rsidP="00037F4B">
      <w:pPr>
        <w:pStyle w:val="Ttulo2"/>
        <w:ind w:left="0" w:firstLine="0"/>
      </w:pPr>
      <w:r w:rsidRPr="00D04717">
        <w:t>Corrigir os serviços rejeitados pela Fiscalização dentro do prazo estabelecido pela mesma, arcando com todas as despesas necessárias.</w:t>
      </w:r>
    </w:p>
    <w:p w:rsidR="002A0B6D" w:rsidRPr="00D04717" w:rsidRDefault="002A0B6D" w:rsidP="00F75BF9"/>
    <w:p w:rsidR="00114124" w:rsidRPr="00D04717" w:rsidRDefault="00114124" w:rsidP="00037F4B">
      <w:pPr>
        <w:pStyle w:val="Ttulo2"/>
        <w:ind w:left="0" w:firstLine="0"/>
      </w:pPr>
      <w:r w:rsidRPr="00D04717">
        <w:t>Caberá à CONTRATADA obter e arcar com os gastos de todas as licenças e franquias, pagar encargos sociais e impostos municipais, estaduais e federais que incidirem sobre a execução dos serviços.</w:t>
      </w:r>
    </w:p>
    <w:p w:rsidR="002A0B6D" w:rsidRPr="00D04717" w:rsidRDefault="002A0B6D" w:rsidP="00F75BF9">
      <w:pPr>
        <w:rPr>
          <w:b/>
          <w:u w:val="single"/>
        </w:rPr>
      </w:pPr>
    </w:p>
    <w:p w:rsidR="00114124" w:rsidRPr="00D04717" w:rsidRDefault="00114124" w:rsidP="00037F4B">
      <w:pPr>
        <w:pStyle w:val="Ttulo2"/>
        <w:ind w:left="0" w:firstLine="0"/>
      </w:pPr>
      <w:r w:rsidRPr="00D04717">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proofErr w:type="spellStart"/>
      <w:r w:rsidRPr="00D04717">
        <w:t>infrigência</w:t>
      </w:r>
      <w:proofErr w:type="spellEnd"/>
      <w:r w:rsidRPr="00D04717">
        <w:t xml:space="preserve"> da legislação em vigor, por parte da CONTRATADA.</w:t>
      </w:r>
    </w:p>
    <w:p w:rsidR="002A0B6D" w:rsidRPr="00D04717" w:rsidRDefault="002A0B6D" w:rsidP="00F75BF9"/>
    <w:p w:rsidR="00114124" w:rsidRPr="00D04717" w:rsidRDefault="00114124" w:rsidP="00037F4B">
      <w:pPr>
        <w:pStyle w:val="Ttulo2"/>
        <w:ind w:left="0" w:firstLine="0"/>
      </w:pPr>
      <w:r w:rsidRPr="00D04717">
        <w:t>A CONTRATADA será responsável, perante a Codevasf, pela qualidade do total dos serviços, bem como pela qualidade dos relatórios/documentos gerados, no que diz respeito à observância de normas técnicas e códigos profissionais.</w:t>
      </w:r>
    </w:p>
    <w:p w:rsidR="00114124" w:rsidRPr="00D04717" w:rsidRDefault="00114124" w:rsidP="00114124"/>
    <w:p w:rsidR="00114124" w:rsidRPr="00D04717" w:rsidRDefault="00114124" w:rsidP="00037F4B">
      <w:pPr>
        <w:pStyle w:val="Ttulo2"/>
        <w:ind w:left="0" w:firstLine="0"/>
      </w:pPr>
      <w:r w:rsidRPr="00D04717">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114124" w:rsidRPr="00D04717" w:rsidRDefault="00114124" w:rsidP="00114124"/>
    <w:p w:rsidR="00BF619A" w:rsidRPr="00D04717" w:rsidRDefault="00BF619A" w:rsidP="00037F4B">
      <w:pPr>
        <w:pStyle w:val="Ttulo2"/>
        <w:ind w:left="0" w:firstLine="0"/>
      </w:pPr>
      <w:r w:rsidRPr="00D04717">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2A0B6D" w:rsidRPr="00D04717" w:rsidRDefault="002A0B6D" w:rsidP="00F75BF9"/>
    <w:p w:rsidR="00BF619A" w:rsidRPr="00846F64" w:rsidRDefault="00BF619A" w:rsidP="00037F4B">
      <w:pPr>
        <w:pStyle w:val="Ttulo2"/>
        <w:ind w:left="0" w:firstLine="0"/>
      </w:pPr>
      <w:r w:rsidRPr="00846F64">
        <w:t xml:space="preserve">A CONTRATADA entende e aceita que é condicionante para na execução </w:t>
      </w:r>
      <w:r w:rsidR="00DB722B" w:rsidRPr="00846F64">
        <w:t>dos serviços</w:t>
      </w:r>
      <w:r w:rsidRPr="00846F64">
        <w:t xml:space="preserve"> objeto </w:t>
      </w:r>
      <w:proofErr w:type="gramStart"/>
      <w:r w:rsidRPr="00846F64">
        <w:t>da</w:t>
      </w:r>
      <w:proofErr w:type="gramEnd"/>
      <w:r w:rsidRPr="00846F64">
        <w:t xml:space="preserve"> presente licitação atender ainda às seguintes normas complementares:</w:t>
      </w:r>
    </w:p>
    <w:p w:rsidR="00BF619A" w:rsidRPr="00846F64" w:rsidRDefault="00BF619A" w:rsidP="00BF619A"/>
    <w:p w:rsidR="00BF619A" w:rsidRPr="00846F64" w:rsidRDefault="00BF619A" w:rsidP="00B638E1">
      <w:pPr>
        <w:pStyle w:val="PargrafodaLista"/>
        <w:numPr>
          <w:ilvl w:val="0"/>
          <w:numId w:val="3"/>
        </w:numPr>
      </w:pPr>
      <w:r w:rsidRPr="00846F64">
        <w:t>Códigos, leis, decretos, portarias e normas federais, estaduais e municipais, inclusive normas de concessionárias de serviços públicos, e as normas técnicas da Codevasf.</w:t>
      </w:r>
    </w:p>
    <w:p w:rsidR="00BF619A" w:rsidRPr="00846F64" w:rsidRDefault="00BF619A" w:rsidP="00B638E1">
      <w:pPr>
        <w:pStyle w:val="PargrafodaLista"/>
        <w:numPr>
          <w:ilvl w:val="0"/>
          <w:numId w:val="3"/>
        </w:numPr>
      </w:pPr>
      <w:r w:rsidRPr="00846F64">
        <w:t>Normas técnicas da ABNT e do INMETRO, principalmente no que diz respeito aos requisitos mínimos de qualidade, utilidade, resistência e segurança.</w:t>
      </w:r>
    </w:p>
    <w:p w:rsidR="00C94C2D" w:rsidRPr="00D04717" w:rsidRDefault="00C94C2D" w:rsidP="00C94C2D"/>
    <w:p w:rsidR="00C94C2D" w:rsidRPr="00D04717" w:rsidRDefault="00C94C2D" w:rsidP="00037F4B">
      <w:pPr>
        <w:pStyle w:val="Ttulo2"/>
        <w:ind w:left="0" w:firstLine="0"/>
      </w:pPr>
      <w:bookmarkStart w:id="50" w:name="_Ref462329282"/>
      <w:r w:rsidRPr="00D04717">
        <w:t>A CONTRATADA deverá disponibilizar veículos para equipe técnica conforme especificações constantes das Planilhas de Preços e Quantidades que integram o presente Termo de Referência.</w:t>
      </w:r>
      <w:bookmarkEnd w:id="50"/>
    </w:p>
    <w:p w:rsidR="00C94C2D" w:rsidRPr="00D04717" w:rsidRDefault="00C94C2D" w:rsidP="00C94C2D"/>
    <w:p w:rsidR="00C94C2D" w:rsidRPr="00D04717" w:rsidRDefault="00C94C2D" w:rsidP="00037F4B">
      <w:pPr>
        <w:pStyle w:val="Ttulo2"/>
        <w:ind w:left="0" w:firstLine="0"/>
      </w:pPr>
      <w:r w:rsidRPr="00D04717">
        <w:t>Os veículos deverão ser identificados com as seguintes inscrições, em atendimento à Resolução nº 9.674/01 – Codevasf:</w:t>
      </w:r>
    </w:p>
    <w:p w:rsidR="00C94C2D" w:rsidRPr="00D04717" w:rsidRDefault="00C94C2D" w:rsidP="00C94C2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C94C2D" w:rsidRPr="00D04717" w:rsidTr="001B03C4">
        <w:trPr>
          <w:trHeight w:val="945"/>
          <w:jc w:val="center"/>
        </w:trPr>
        <w:tc>
          <w:tcPr>
            <w:tcW w:w="5050" w:type="dxa"/>
          </w:tcPr>
          <w:p w:rsidR="00C94C2D" w:rsidRPr="00D04717" w:rsidRDefault="00C94C2D" w:rsidP="00853928">
            <w:pPr>
              <w:pStyle w:val="TextosemFormatao"/>
              <w:spacing w:before="120" w:after="120" w:line="240" w:lineRule="exact"/>
              <w:ind w:left="-95"/>
              <w:jc w:val="center"/>
              <w:rPr>
                <w:rFonts w:ascii="Arial" w:hAnsi="Arial" w:cs="Arial"/>
                <w:b/>
                <w:bCs/>
              </w:rPr>
            </w:pPr>
            <w:r w:rsidRPr="00D04717">
              <w:rPr>
                <w:rFonts w:ascii="Arial" w:hAnsi="Arial" w:cs="Arial"/>
                <w:b/>
                <w:bCs/>
              </w:rPr>
              <w:t>CODEVASF</w:t>
            </w:r>
          </w:p>
          <w:p w:rsidR="00C94C2D" w:rsidRPr="00D04717" w:rsidRDefault="00C94C2D" w:rsidP="00853928">
            <w:pPr>
              <w:pStyle w:val="TextosemFormatao"/>
              <w:spacing w:before="120" w:after="120" w:line="240" w:lineRule="exact"/>
              <w:ind w:left="-95"/>
              <w:jc w:val="center"/>
              <w:rPr>
                <w:rFonts w:ascii="Arial" w:hAnsi="Arial" w:cs="Arial"/>
              </w:rPr>
            </w:pPr>
            <w:r w:rsidRPr="00D04717">
              <w:rPr>
                <w:rFonts w:ascii="Arial" w:hAnsi="Arial" w:cs="Arial"/>
              </w:rPr>
              <w:t>VEÍCULO A SERVIÇO DA CODEVASF</w:t>
            </w:r>
          </w:p>
          <w:p w:rsidR="00C94C2D" w:rsidRPr="00D04717" w:rsidRDefault="00C94C2D" w:rsidP="00853928">
            <w:pPr>
              <w:pStyle w:val="TextosemFormatao"/>
              <w:spacing w:before="120" w:after="120" w:line="240" w:lineRule="exact"/>
              <w:ind w:left="-95"/>
              <w:jc w:val="center"/>
              <w:rPr>
                <w:rFonts w:ascii="Times New Roman" w:hAnsi="Times New Roman"/>
                <w:sz w:val="24"/>
                <w:szCs w:val="24"/>
              </w:rPr>
            </w:pPr>
            <w:r w:rsidRPr="00D04717">
              <w:rPr>
                <w:rFonts w:ascii="Arial" w:hAnsi="Arial" w:cs="Arial"/>
              </w:rPr>
              <w:lastRenderedPageBreak/>
              <w:t xml:space="preserve">EQUIPE DE </w:t>
            </w:r>
            <w:r w:rsidR="007463D7">
              <w:rPr>
                <w:rFonts w:ascii="Arial" w:hAnsi="Arial" w:cs="Arial"/>
              </w:rPr>
              <w:t xml:space="preserve">APOIO À </w:t>
            </w:r>
            <w:r w:rsidRPr="00D04717">
              <w:rPr>
                <w:rFonts w:ascii="Arial" w:hAnsi="Arial" w:cs="Arial"/>
              </w:rPr>
              <w:t xml:space="preserve">FISCALIZAÇÃO </w:t>
            </w:r>
          </w:p>
        </w:tc>
      </w:tr>
    </w:tbl>
    <w:p w:rsidR="00C94C2D" w:rsidRPr="00D04717" w:rsidRDefault="00C94C2D" w:rsidP="00C94C2D"/>
    <w:p w:rsidR="00C94C2D" w:rsidRPr="00D04717" w:rsidRDefault="00C94C2D" w:rsidP="00074616">
      <w:pPr>
        <w:pStyle w:val="Ttulo2"/>
        <w:ind w:left="0" w:firstLine="0"/>
      </w:pPr>
      <w:bookmarkStart w:id="51" w:name="_Ref462329252"/>
      <w:r w:rsidRPr="00D04717">
        <w:t xml:space="preserve">Ficará a </w:t>
      </w:r>
      <w:r w:rsidR="00756561" w:rsidRPr="00D04717">
        <w:t>contratada</w:t>
      </w:r>
      <w:r w:rsidRPr="00D04717">
        <w:t xml:space="preserve"> responsável pela cobertura das despesas com combustível e serviços gerais de manutenção dos veículos</w:t>
      </w:r>
      <w:r w:rsidR="00CE1807">
        <w:t xml:space="preserve"> </w:t>
      </w:r>
      <w:r w:rsidRPr="00D04717">
        <w:t xml:space="preserve">durante todo o período de execução </w:t>
      </w:r>
      <w:r w:rsidR="00DB722B">
        <w:t xml:space="preserve">dos </w:t>
      </w:r>
      <w:r w:rsidRPr="00D04717">
        <w:t>serviços, sendo que os custos das despesas estão previstos na Planilha Orçamentária.</w:t>
      </w:r>
      <w:bookmarkEnd w:id="51"/>
    </w:p>
    <w:p w:rsidR="00E6655E" w:rsidRPr="00D04717" w:rsidRDefault="00E6655E" w:rsidP="00E6655E"/>
    <w:p w:rsidR="00E6655E" w:rsidRPr="00D04717" w:rsidRDefault="00E6655E" w:rsidP="00037F4B">
      <w:pPr>
        <w:pStyle w:val="Ttulo2"/>
        <w:ind w:left="0" w:firstLine="0"/>
      </w:pPr>
      <w:r w:rsidRPr="00D04717">
        <w:t>Estes automóveis podem ser próprios da Contratada e/ou de empresa locadora legalmente constituída.</w:t>
      </w:r>
    </w:p>
    <w:p w:rsidR="00E6655E" w:rsidRPr="00D04717" w:rsidRDefault="00E6655E" w:rsidP="00E6655E">
      <w:pPr>
        <w:pStyle w:val="Ttulo2"/>
        <w:numPr>
          <w:ilvl w:val="0"/>
          <w:numId w:val="0"/>
        </w:numPr>
        <w:ind w:left="792"/>
      </w:pPr>
    </w:p>
    <w:p w:rsidR="0009537C" w:rsidRPr="00D04717" w:rsidRDefault="0009537C" w:rsidP="00037F4B">
      <w:pPr>
        <w:pStyle w:val="Ttulo2"/>
        <w:ind w:left="0" w:firstLine="0"/>
      </w:pPr>
      <w:r w:rsidRPr="00D04717">
        <w:t>A Contratada deverá repor os veículos (automóvel) sem condições de uso no prazo máximo de 24 horas.</w:t>
      </w:r>
    </w:p>
    <w:p w:rsidR="0009537C" w:rsidRPr="00D04717" w:rsidRDefault="0009537C" w:rsidP="0009537C"/>
    <w:p w:rsidR="00E07961" w:rsidRPr="00D04717" w:rsidRDefault="00E07961" w:rsidP="0009537C"/>
    <w:p w:rsidR="006F0AF7" w:rsidRPr="00D04717" w:rsidRDefault="006F0AF7" w:rsidP="00400F2B">
      <w:pPr>
        <w:pStyle w:val="Ttulo1"/>
      </w:pPr>
      <w:bookmarkStart w:id="52" w:name="_Toc20235033"/>
      <w:r w:rsidRPr="00D04717">
        <w:t xml:space="preserve">OBRIGAÇÕES DA </w:t>
      </w:r>
      <w:r w:rsidR="00B829E1" w:rsidRPr="00D04717">
        <w:t>CODEVASF</w:t>
      </w:r>
      <w:bookmarkEnd w:id="52"/>
    </w:p>
    <w:p w:rsidR="006F0AF7" w:rsidRPr="00D04717" w:rsidRDefault="006F0AF7" w:rsidP="006F0AF7">
      <w:pPr>
        <w:rPr>
          <w:szCs w:val="20"/>
        </w:rPr>
      </w:pPr>
    </w:p>
    <w:p w:rsidR="006F0AF7" w:rsidRPr="00D04717" w:rsidRDefault="006F0AF7" w:rsidP="00400F2B">
      <w:pPr>
        <w:pStyle w:val="Ttulo2"/>
      </w:pPr>
      <w:r w:rsidRPr="00D04717">
        <w:t>Exigir da CONTRATADA o cumprimento integral deste Contrato.</w:t>
      </w:r>
    </w:p>
    <w:p w:rsidR="006F0AF7" w:rsidRPr="00D04717" w:rsidRDefault="006F0AF7" w:rsidP="003F1663">
      <w:pPr>
        <w:pStyle w:val="Ttulo2"/>
        <w:numPr>
          <w:ilvl w:val="0"/>
          <w:numId w:val="0"/>
        </w:numPr>
      </w:pPr>
    </w:p>
    <w:p w:rsidR="006F0AF7" w:rsidRPr="00D04717" w:rsidRDefault="006F0AF7" w:rsidP="00037F4B">
      <w:pPr>
        <w:pStyle w:val="Ttulo2"/>
        <w:ind w:left="0" w:firstLine="0"/>
      </w:pPr>
      <w:r w:rsidRPr="00D04717">
        <w:t>Esclarecer as dúvidas que lhe sejam apresentadas pela CONTRATADA, através de correspondências protocoladas.</w:t>
      </w:r>
    </w:p>
    <w:p w:rsidR="0098597C" w:rsidRPr="00D04717" w:rsidRDefault="0098597C" w:rsidP="0098597C"/>
    <w:p w:rsidR="0098597C" w:rsidRPr="00D04717" w:rsidRDefault="0098597C" w:rsidP="00400F2B">
      <w:pPr>
        <w:pStyle w:val="Ttulo2"/>
      </w:pPr>
      <w:r w:rsidRPr="00D04717">
        <w:t>Fiscalizar e acompanhar a execução do objeto do contrato.</w:t>
      </w:r>
    </w:p>
    <w:p w:rsidR="006F0AF7" w:rsidRPr="00D04717" w:rsidRDefault="006F0AF7" w:rsidP="003F1663">
      <w:pPr>
        <w:pStyle w:val="Ttulo2"/>
        <w:numPr>
          <w:ilvl w:val="0"/>
          <w:numId w:val="0"/>
        </w:numPr>
      </w:pPr>
    </w:p>
    <w:p w:rsidR="006F0AF7" w:rsidRPr="00D04717" w:rsidRDefault="006F0AF7" w:rsidP="00037F4B">
      <w:pPr>
        <w:pStyle w:val="Ttulo2"/>
        <w:ind w:left="0" w:firstLine="0"/>
      </w:pPr>
      <w:r w:rsidRPr="00D04717">
        <w:t>Expedir por escrito, as determinações e comunicações dirigidas a CONTRATADA, determinando as providências necessárias à correção das falhas observadas.</w:t>
      </w:r>
    </w:p>
    <w:p w:rsidR="006F0AF7" w:rsidRPr="00D04717" w:rsidRDefault="006F0AF7" w:rsidP="003F1663">
      <w:pPr>
        <w:pStyle w:val="Ttulo2"/>
        <w:numPr>
          <w:ilvl w:val="0"/>
          <w:numId w:val="0"/>
        </w:numPr>
      </w:pPr>
    </w:p>
    <w:p w:rsidR="006F0AF7" w:rsidRPr="00D04717" w:rsidRDefault="006F0AF7" w:rsidP="00037F4B">
      <w:pPr>
        <w:pStyle w:val="Ttulo2"/>
        <w:ind w:left="0" w:firstLine="0"/>
      </w:pPr>
      <w:r w:rsidRPr="00D04717">
        <w:t>Rejeitar todo e qualquer serviço inadequado, incompleto ou não especificado e estipular prazo para sua retificação.</w:t>
      </w:r>
    </w:p>
    <w:p w:rsidR="00F75BF9" w:rsidRPr="00D04717" w:rsidRDefault="00F75BF9" w:rsidP="0098597C"/>
    <w:p w:rsidR="0098597C" w:rsidRPr="00D04717" w:rsidRDefault="0098597C" w:rsidP="00400F2B">
      <w:pPr>
        <w:pStyle w:val="Ttulo2"/>
      </w:pPr>
      <w:r w:rsidRPr="00D04717">
        <w:t>Efetuar o pagamento no prazo previsto no contrato.</w:t>
      </w:r>
    </w:p>
    <w:p w:rsidR="007D1D99" w:rsidRPr="00D04717" w:rsidRDefault="007D1D99" w:rsidP="007D1D99"/>
    <w:p w:rsidR="00E962CB" w:rsidRPr="00D04717" w:rsidRDefault="00E962CB" w:rsidP="007D1D99"/>
    <w:p w:rsidR="0003097F" w:rsidRPr="00D04717" w:rsidRDefault="0003097F" w:rsidP="00400F2B">
      <w:pPr>
        <w:pStyle w:val="Ttulo1"/>
      </w:pPr>
      <w:bookmarkStart w:id="53" w:name="_Toc20235034"/>
      <w:r w:rsidRPr="00D04717">
        <w:t>CONDIÇÕES GERAIS</w:t>
      </w:r>
      <w:bookmarkEnd w:id="53"/>
    </w:p>
    <w:p w:rsidR="001138A3" w:rsidRPr="00D04717" w:rsidRDefault="001138A3" w:rsidP="0029223A"/>
    <w:p w:rsidR="00C5160E" w:rsidRPr="00D04717" w:rsidRDefault="00E962CB" w:rsidP="00037F4B">
      <w:pPr>
        <w:pStyle w:val="Ttulo2"/>
        <w:ind w:left="0" w:firstLine="0"/>
      </w:pPr>
      <w:r w:rsidRPr="00D04717">
        <w:t>Todo o acervo de dados, assim com as estatísticas geradas de forma individual e coletiva e todo o material produzido e compilado durante a execução do Contrato</w:t>
      </w:r>
      <w:r w:rsidR="00C5160E" w:rsidRPr="00D04717">
        <w:t xml:space="preserve"> serão de propriedade da Codevasf, e seu uso por terceiros só se realizará por expressa autorização desta.</w:t>
      </w:r>
    </w:p>
    <w:p w:rsidR="00C5160E" w:rsidRPr="00D04717" w:rsidRDefault="00C5160E" w:rsidP="003F1663">
      <w:pPr>
        <w:pStyle w:val="Ttulo2"/>
        <w:numPr>
          <w:ilvl w:val="0"/>
          <w:numId w:val="0"/>
        </w:numPr>
      </w:pPr>
    </w:p>
    <w:p w:rsidR="0003097F" w:rsidRPr="00D04717" w:rsidRDefault="0003097F" w:rsidP="00037F4B">
      <w:pPr>
        <w:pStyle w:val="Ttulo2"/>
        <w:ind w:left="0" w:firstLine="0"/>
      </w:pPr>
      <w:r w:rsidRPr="00D04717">
        <w:t>Este</w:t>
      </w:r>
      <w:r w:rsidR="007370D9" w:rsidRPr="00D04717">
        <w:t xml:space="preserve"> Termo</w:t>
      </w:r>
      <w:r w:rsidRPr="00D04717">
        <w:t xml:space="preserve"> de Referência e seus anexos farão parte integrante do contrato a ser firmado com a </w:t>
      </w:r>
      <w:r w:rsidR="0098597C" w:rsidRPr="00D04717">
        <w:t>CONTRATADA</w:t>
      </w:r>
      <w:r w:rsidRPr="00D04717">
        <w:t>, independente de transições.</w:t>
      </w:r>
    </w:p>
    <w:p w:rsidR="00360050" w:rsidRPr="00D04717" w:rsidRDefault="00360050" w:rsidP="0003097F">
      <w:pPr>
        <w:rPr>
          <w:szCs w:val="20"/>
        </w:rPr>
      </w:pPr>
    </w:p>
    <w:p w:rsidR="003E0AD3" w:rsidRPr="00D04717" w:rsidRDefault="003E0AD3" w:rsidP="0003097F">
      <w:pPr>
        <w:rPr>
          <w:szCs w:val="20"/>
        </w:rPr>
      </w:pPr>
    </w:p>
    <w:p w:rsidR="00BD2928" w:rsidRPr="00D04717" w:rsidRDefault="00BD2928" w:rsidP="00400F2B">
      <w:pPr>
        <w:pStyle w:val="Ttulo1"/>
      </w:pPr>
      <w:bookmarkStart w:id="54" w:name="_Ref441139391"/>
      <w:bookmarkStart w:id="55" w:name="_Toc20235035"/>
      <w:r w:rsidRPr="00D04717">
        <w:t>ANEXOS</w:t>
      </w:r>
      <w:bookmarkEnd w:id="54"/>
      <w:bookmarkEnd w:id="55"/>
    </w:p>
    <w:p w:rsidR="00BD2928" w:rsidRPr="00D04717" w:rsidRDefault="00BD2928" w:rsidP="00BD2928">
      <w:pPr>
        <w:rPr>
          <w:szCs w:val="20"/>
        </w:rPr>
      </w:pPr>
    </w:p>
    <w:p w:rsidR="00797B58" w:rsidRPr="00D04717" w:rsidRDefault="00797B58" w:rsidP="00797B58">
      <w:pPr>
        <w:rPr>
          <w:szCs w:val="20"/>
        </w:rPr>
      </w:pPr>
      <w:r w:rsidRPr="00D04717">
        <w:rPr>
          <w:szCs w:val="20"/>
        </w:rPr>
        <w:t>São ainda, docu</w:t>
      </w:r>
      <w:r w:rsidR="007370D9" w:rsidRPr="00D04717">
        <w:rPr>
          <w:szCs w:val="20"/>
        </w:rPr>
        <w:t>mentos integrantes deste Termo</w:t>
      </w:r>
      <w:r w:rsidRPr="00D04717">
        <w:rPr>
          <w:szCs w:val="20"/>
        </w:rPr>
        <w:t xml:space="preserve"> de Referência, CD-ROM contendo:</w:t>
      </w:r>
    </w:p>
    <w:p w:rsidR="00E14FDB" w:rsidRPr="00D04717" w:rsidRDefault="00B638E1" w:rsidP="00B638E1">
      <w:pPr>
        <w:pStyle w:val="PargrafodaLista"/>
        <w:numPr>
          <w:ilvl w:val="0"/>
          <w:numId w:val="5"/>
        </w:numPr>
        <w:rPr>
          <w:szCs w:val="20"/>
        </w:rPr>
      </w:pPr>
      <w:r>
        <w:rPr>
          <w:szCs w:val="20"/>
        </w:rPr>
        <w:t>Anexo I: Justificativas</w:t>
      </w:r>
    </w:p>
    <w:p w:rsidR="00834796" w:rsidRPr="0011090C" w:rsidRDefault="00834796" w:rsidP="00B638E1">
      <w:pPr>
        <w:pStyle w:val="PargrafodaLista"/>
        <w:numPr>
          <w:ilvl w:val="0"/>
          <w:numId w:val="5"/>
        </w:numPr>
      </w:pPr>
      <w:r w:rsidRPr="0011090C">
        <w:t xml:space="preserve">Anexo II: </w:t>
      </w:r>
      <w:r w:rsidR="00B638E1">
        <w:t>Proposta</w:t>
      </w:r>
    </w:p>
    <w:p w:rsidR="004629AB" w:rsidRPr="00D04717" w:rsidRDefault="00834796" w:rsidP="00B638E1">
      <w:pPr>
        <w:pStyle w:val="PargrafodaLista"/>
        <w:numPr>
          <w:ilvl w:val="0"/>
          <w:numId w:val="5"/>
        </w:numPr>
        <w:rPr>
          <w:szCs w:val="20"/>
        </w:rPr>
      </w:pPr>
      <w:r w:rsidRPr="00D04717">
        <w:rPr>
          <w:szCs w:val="20"/>
        </w:rPr>
        <w:t xml:space="preserve">Anexo III: </w:t>
      </w:r>
      <w:r w:rsidR="000422DF" w:rsidRPr="000422DF">
        <w:rPr>
          <w:szCs w:val="20"/>
        </w:rPr>
        <w:t>Quadro de proposta financeira - vazio para preenchimento pelas empresas</w:t>
      </w:r>
    </w:p>
    <w:p w:rsidR="00BD2928" w:rsidRPr="00D04717" w:rsidRDefault="00BD2928">
      <w:pPr>
        <w:spacing w:after="200" w:line="276" w:lineRule="auto"/>
        <w:jc w:val="left"/>
        <w:rPr>
          <w:szCs w:val="20"/>
        </w:rPr>
      </w:pPr>
      <w:r w:rsidRPr="00D04717">
        <w:rPr>
          <w:szCs w:val="20"/>
        </w:rPr>
        <w:br w:type="page"/>
      </w:r>
    </w:p>
    <w:p w:rsidR="008E0702" w:rsidRPr="00D04717" w:rsidRDefault="008E0702" w:rsidP="008E0702">
      <w:pPr>
        <w:pStyle w:val="Legenda"/>
        <w:rPr>
          <w:szCs w:val="20"/>
        </w:rPr>
      </w:pPr>
      <w:bookmarkStart w:id="56" w:name="_Ref450205804"/>
      <w:bookmarkStart w:id="57" w:name="_Ref450206147"/>
      <w:bookmarkStart w:id="58" w:name="_Ref450205840"/>
      <w:bookmarkStart w:id="59" w:name="_Ref450206150"/>
      <w:bookmarkStart w:id="60" w:name="_Toc352230698"/>
      <w:r w:rsidRPr="00D04717">
        <w:lastRenderedPageBreak/>
        <w:t xml:space="preserve">Anexo </w:t>
      </w:r>
      <w:r w:rsidRPr="00D04717">
        <w:fldChar w:fldCharType="begin"/>
      </w:r>
      <w:r w:rsidRPr="00D04717">
        <w:instrText xml:space="preserve"> SEQ Anexo \* ROMAN </w:instrText>
      </w:r>
      <w:r w:rsidRPr="00D04717">
        <w:fldChar w:fldCharType="separate"/>
      </w:r>
      <w:r w:rsidR="00A86E88">
        <w:t>I</w:t>
      </w:r>
      <w:r w:rsidRPr="00D04717">
        <w:fldChar w:fldCharType="end"/>
      </w:r>
      <w:r w:rsidRPr="00D04717">
        <w:rPr>
          <w:szCs w:val="20"/>
        </w:rPr>
        <w:t xml:space="preserve">: </w:t>
      </w:r>
      <w:r>
        <w:rPr>
          <w:szCs w:val="20"/>
        </w:rPr>
        <w:t>Justificativas</w:t>
      </w:r>
    </w:p>
    <w:p w:rsidR="008E0702" w:rsidRPr="0011090C" w:rsidRDefault="008E0702" w:rsidP="008E0702">
      <w:pPr>
        <w:tabs>
          <w:tab w:val="left" w:pos="1021"/>
        </w:tabs>
        <w:spacing w:before="120" w:after="120"/>
        <w:jc w:val="center"/>
        <w:rPr>
          <w:rFonts w:eastAsia="Calibri"/>
          <w:b/>
          <w:sz w:val="24"/>
        </w:rPr>
      </w:pPr>
    </w:p>
    <w:p w:rsidR="008E0702" w:rsidRPr="0011090C" w:rsidRDefault="008E0702" w:rsidP="008E0702">
      <w:pPr>
        <w:rPr>
          <w:rFonts w:eastAsia="Calibri"/>
          <w:szCs w:val="20"/>
        </w:rPr>
      </w:pPr>
      <w:r w:rsidRPr="0011090C">
        <w:rPr>
          <w:rFonts w:eastAsia="Calibri"/>
          <w:b/>
          <w:szCs w:val="20"/>
        </w:rPr>
        <w:t>Finalidade</w:t>
      </w:r>
      <w:r w:rsidRPr="0011090C">
        <w:rPr>
          <w:rFonts w:eastAsia="Calibri"/>
          <w:szCs w:val="20"/>
        </w:rPr>
        <w:t xml:space="preserve">: </w:t>
      </w:r>
      <w:r w:rsidR="0011090C" w:rsidRPr="0011090C">
        <w:rPr>
          <w:rFonts w:eastAsia="Calibri"/>
          <w:szCs w:val="20"/>
        </w:rPr>
        <w:t>E</w:t>
      </w:r>
      <w:r w:rsidRPr="0011090C">
        <w:rPr>
          <w:rFonts w:eastAsia="Calibri"/>
          <w:szCs w:val="20"/>
        </w:rPr>
        <w:t>ste anexo tem por finalidade incluir exigências e particularidades em função da especificidade dos serviços a ser adquirido, previstas no Termo de Referência e que aqui após relacionadas passam a integrar o TR.</w:t>
      </w:r>
    </w:p>
    <w:p w:rsidR="008E0702" w:rsidRPr="0011090C" w:rsidRDefault="008E0702" w:rsidP="008E0702">
      <w:pPr>
        <w:rPr>
          <w:rFonts w:eastAsia="Calibri"/>
          <w:szCs w:val="20"/>
        </w:rPr>
      </w:pPr>
    </w:p>
    <w:p w:rsidR="008E0702" w:rsidRPr="0011090C" w:rsidRDefault="008E0702" w:rsidP="008E0702">
      <w:pPr>
        <w:rPr>
          <w:rFonts w:eastAsia="Calibri"/>
          <w:b/>
          <w:szCs w:val="20"/>
        </w:rPr>
      </w:pPr>
      <w:r w:rsidRPr="0011090C">
        <w:rPr>
          <w:rFonts w:eastAsia="Calibri"/>
          <w:b/>
          <w:szCs w:val="20"/>
        </w:rPr>
        <w:t>Justificativas:</w:t>
      </w:r>
    </w:p>
    <w:p w:rsidR="008E0702" w:rsidRPr="0011090C" w:rsidRDefault="008E0702" w:rsidP="008E0702">
      <w:pPr>
        <w:rPr>
          <w:rFonts w:eastAsia="Calibri"/>
          <w:szCs w:val="20"/>
        </w:rPr>
      </w:pPr>
    </w:p>
    <w:p w:rsidR="008E0702" w:rsidRPr="0011090C" w:rsidRDefault="008E0702" w:rsidP="008E0702">
      <w:pPr>
        <w:rPr>
          <w:rFonts w:eastAsia="Calibri"/>
          <w:b/>
          <w:szCs w:val="20"/>
          <w:u w:val="single"/>
        </w:rPr>
      </w:pPr>
      <w:r w:rsidRPr="0011090C">
        <w:rPr>
          <w:rFonts w:eastAsia="Calibri"/>
          <w:b/>
          <w:szCs w:val="20"/>
          <w:u w:val="single"/>
        </w:rPr>
        <w:t>Da necessidade da contratação</w:t>
      </w:r>
    </w:p>
    <w:p w:rsidR="008E0702" w:rsidRPr="0011090C" w:rsidRDefault="008E0702" w:rsidP="008E0702">
      <w:pPr>
        <w:rPr>
          <w:rFonts w:eastAsia="Calibri"/>
          <w:szCs w:val="20"/>
        </w:rPr>
      </w:pPr>
    </w:p>
    <w:p w:rsidR="0011090C" w:rsidRPr="0011090C" w:rsidRDefault="0011090C" w:rsidP="0011090C">
      <w:pPr>
        <w:rPr>
          <w:rFonts w:eastAsia="Calibri"/>
          <w:szCs w:val="20"/>
        </w:rPr>
      </w:pPr>
      <w:r w:rsidRPr="0011090C">
        <w:rPr>
          <w:rFonts w:eastAsia="Calibri"/>
          <w:szCs w:val="20"/>
        </w:rPr>
        <w:t xml:space="preserve">Com as doações realizadas, a auditoria interna da Codevasf, em documento direcionado à 4ª/GRR, </w:t>
      </w:r>
      <w:proofErr w:type="gramStart"/>
      <w:r w:rsidRPr="0011090C">
        <w:rPr>
          <w:rFonts w:eastAsia="Calibri"/>
          <w:szCs w:val="20"/>
        </w:rPr>
        <w:t>solic</w:t>
      </w:r>
      <w:r w:rsidR="000A7C5E">
        <w:rPr>
          <w:rFonts w:eastAsia="Calibri"/>
          <w:szCs w:val="20"/>
        </w:rPr>
        <w:t xml:space="preserve">itou </w:t>
      </w:r>
      <w:r w:rsidRPr="0011090C">
        <w:rPr>
          <w:rFonts w:eastAsia="Calibri"/>
          <w:szCs w:val="20"/>
        </w:rPr>
        <w:t xml:space="preserve"> providências</w:t>
      </w:r>
      <w:proofErr w:type="gramEnd"/>
      <w:r w:rsidRPr="0011090C">
        <w:rPr>
          <w:rFonts w:eastAsia="Calibri"/>
          <w:szCs w:val="20"/>
        </w:rPr>
        <w:t xml:space="preserve"> relativas ao acompanhamento dos bens repassados ao poder público municipal e às associações, com o intuito de verificar a correta utilização dos mesmos.  Assim, foi criado, por meio da determinação nº 084, de 12/06/2019, uma Comissão Técnica formada por 8 servidores da 4ª Superintendência Regional, com o objetivo de realizar atividades de acompanhamento e instrução referente aos bens doados aos municípios sergipanos, adquiridos através de recursos oriundos de emendas parlamentares, de destaques orçamentários e de termos de execução descentralizadas.</w:t>
      </w:r>
    </w:p>
    <w:p w:rsidR="0011090C" w:rsidRPr="0011090C" w:rsidRDefault="0011090C" w:rsidP="0011090C">
      <w:pPr>
        <w:rPr>
          <w:rFonts w:eastAsia="Calibri"/>
          <w:szCs w:val="20"/>
        </w:rPr>
      </w:pPr>
      <w:r w:rsidRPr="0011090C">
        <w:rPr>
          <w:rFonts w:eastAsia="Calibri"/>
          <w:szCs w:val="20"/>
        </w:rPr>
        <w:t xml:space="preserve"> </w:t>
      </w:r>
    </w:p>
    <w:p w:rsidR="0011090C" w:rsidRDefault="0011090C" w:rsidP="0011090C">
      <w:pPr>
        <w:rPr>
          <w:rFonts w:eastAsia="Calibri"/>
          <w:szCs w:val="20"/>
        </w:rPr>
      </w:pPr>
      <w:r w:rsidRPr="0011090C">
        <w:rPr>
          <w:rFonts w:eastAsia="Calibri"/>
          <w:szCs w:val="20"/>
        </w:rPr>
        <w:t>O acompanhamento dos bens doados tem se mostrado extremamente difícil, levando-se em consideração a quantidade de equipamentos repassados, o número reduzido de servidores e o fato dos mesmos, além dos trabalhos da Comissão Técnica, estarem envolvidos diariamente com várias tarefas relativas às suas outras funções na Codevasf. Assim, torna-se necessário, a contratação de equip</w:t>
      </w:r>
      <w:r w:rsidR="005A0EC7">
        <w:rPr>
          <w:rFonts w:eastAsia="Calibri"/>
          <w:szCs w:val="20"/>
        </w:rPr>
        <w:t>e</w:t>
      </w:r>
      <w:r w:rsidRPr="0011090C">
        <w:rPr>
          <w:rFonts w:eastAsia="Calibri"/>
          <w:szCs w:val="20"/>
        </w:rPr>
        <w:t xml:space="preserve"> de apoio à fiscalização, visando dar suporte ao acompanhamento e instrução dos bens doados.</w:t>
      </w:r>
    </w:p>
    <w:p w:rsidR="00CC7C5B" w:rsidRDefault="00CC7C5B" w:rsidP="0011090C">
      <w:pPr>
        <w:rPr>
          <w:rFonts w:eastAsia="Calibri"/>
          <w:szCs w:val="20"/>
        </w:rPr>
      </w:pPr>
    </w:p>
    <w:p w:rsidR="00CC7C5B" w:rsidRPr="00CC7C5B" w:rsidRDefault="00CC7C5B" w:rsidP="00CC7C5B">
      <w:pPr>
        <w:rPr>
          <w:rFonts w:eastAsia="Calibri"/>
          <w:szCs w:val="20"/>
        </w:rPr>
      </w:pPr>
      <w:r>
        <w:rPr>
          <w:b/>
          <w:szCs w:val="20"/>
          <w:u w:val="single"/>
        </w:rPr>
        <w:t>Regime de execução: Empreitada por Preços Unitários</w:t>
      </w:r>
      <w:r>
        <w:rPr>
          <w:szCs w:val="20"/>
        </w:rPr>
        <w:t xml:space="preserve">: </w:t>
      </w:r>
      <w:r w:rsidRPr="00CC7C5B">
        <w:rPr>
          <w:rFonts w:eastAsia="Calibri"/>
          <w:szCs w:val="20"/>
        </w:rPr>
        <w:t>preço certo de unidades determinadas. O pagamento será por medições das unidades efetivamente executadas.</w:t>
      </w:r>
    </w:p>
    <w:p w:rsidR="00CC7C5B" w:rsidRPr="00CC7C5B" w:rsidRDefault="00CC7C5B" w:rsidP="00CC7C5B">
      <w:pPr>
        <w:rPr>
          <w:rFonts w:eastAsia="Calibri"/>
          <w:szCs w:val="20"/>
        </w:rPr>
      </w:pPr>
    </w:p>
    <w:p w:rsidR="00CC7C5B" w:rsidRPr="00CC7C5B" w:rsidRDefault="00CC7C5B" w:rsidP="00CC7C5B">
      <w:pPr>
        <w:rPr>
          <w:rFonts w:eastAsia="Calibri"/>
          <w:szCs w:val="20"/>
        </w:rPr>
      </w:pPr>
      <w:r w:rsidRPr="00CC7C5B">
        <w:rPr>
          <w:rFonts w:eastAsia="Calibri"/>
          <w:szCs w:val="20"/>
        </w:rPr>
        <w:t>Este regime de execução é o mais apropriado para o objeto da licitação, pois será pago somente os serviços efetivamente executados, mediante medições mensais, dos preços unitários propostos pela contratada.</w:t>
      </w:r>
    </w:p>
    <w:p w:rsidR="00CC7C5B" w:rsidRPr="0011090C" w:rsidRDefault="00CC7C5B" w:rsidP="0011090C">
      <w:pPr>
        <w:rPr>
          <w:rFonts w:eastAsia="Calibri"/>
          <w:szCs w:val="20"/>
        </w:rPr>
      </w:pPr>
    </w:p>
    <w:p w:rsidR="008E0702" w:rsidRPr="0011090C" w:rsidRDefault="008E0702" w:rsidP="008E0702">
      <w:pPr>
        <w:rPr>
          <w:rFonts w:eastAsia="Calibri"/>
          <w:szCs w:val="20"/>
        </w:rPr>
      </w:pPr>
    </w:p>
    <w:p w:rsidR="008E0702" w:rsidRPr="0011090C" w:rsidRDefault="008E0702" w:rsidP="008E0702">
      <w:pPr>
        <w:rPr>
          <w:rFonts w:eastAsia="Calibri"/>
          <w:b/>
          <w:szCs w:val="20"/>
          <w:u w:val="single"/>
        </w:rPr>
      </w:pPr>
      <w:r w:rsidRPr="0011090C">
        <w:rPr>
          <w:rFonts w:eastAsia="Calibri"/>
          <w:b/>
          <w:szCs w:val="20"/>
          <w:u w:val="single"/>
        </w:rPr>
        <w:t xml:space="preserve">Da adoção pelo uso do PREGÃO ELETRÔNICO- </w:t>
      </w:r>
    </w:p>
    <w:p w:rsidR="008E0702" w:rsidRPr="0011090C" w:rsidRDefault="008E0702" w:rsidP="008E0702">
      <w:pPr>
        <w:rPr>
          <w:rFonts w:eastAsia="Calibri"/>
          <w:szCs w:val="20"/>
        </w:rPr>
      </w:pPr>
    </w:p>
    <w:p w:rsidR="003F6A3E" w:rsidRPr="000A7C5E" w:rsidRDefault="008E0702" w:rsidP="003F6A3E">
      <w:pPr>
        <w:rPr>
          <w:rFonts w:eastAsia="Calibri"/>
          <w:szCs w:val="20"/>
        </w:rPr>
      </w:pPr>
      <w:r w:rsidRPr="0011090C">
        <w:rPr>
          <w:rFonts w:eastAsia="Calibri"/>
          <w:szCs w:val="20"/>
        </w:rPr>
        <w:t xml:space="preserve">A adoção do Pregão Eletrônico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 </w:t>
      </w:r>
    </w:p>
    <w:p w:rsidR="003F6A3E" w:rsidRPr="0011090C" w:rsidRDefault="003F6A3E" w:rsidP="008E0702">
      <w:pPr>
        <w:rPr>
          <w:rFonts w:eastAsia="Calibri"/>
          <w:szCs w:val="20"/>
        </w:rPr>
      </w:pPr>
    </w:p>
    <w:p w:rsidR="008E0702" w:rsidRPr="0011090C" w:rsidRDefault="008E0702" w:rsidP="008E0702">
      <w:pPr>
        <w:rPr>
          <w:rFonts w:eastAsia="Calibri"/>
          <w:szCs w:val="20"/>
        </w:rPr>
      </w:pPr>
    </w:p>
    <w:p w:rsidR="008E0702" w:rsidRPr="0011090C" w:rsidRDefault="008E0702" w:rsidP="008E0702">
      <w:pPr>
        <w:rPr>
          <w:rFonts w:eastAsia="Calibri"/>
          <w:szCs w:val="20"/>
        </w:rPr>
      </w:pPr>
      <w:r w:rsidRPr="0011090C">
        <w:rPr>
          <w:rFonts w:eastAsia="Calibri"/>
          <w:b/>
          <w:szCs w:val="20"/>
          <w:u w:val="single"/>
        </w:rPr>
        <w:t>Permite Participação de Consórcios</w:t>
      </w:r>
      <w:r w:rsidRPr="0011090C">
        <w:rPr>
          <w:rFonts w:eastAsia="Calibri"/>
          <w:szCs w:val="20"/>
        </w:rPr>
        <w:t xml:space="preserve">: </w:t>
      </w:r>
      <w:r w:rsidRPr="0011090C">
        <w:rPr>
          <w:rFonts w:eastAsia="Calibri"/>
          <w:b/>
          <w:szCs w:val="20"/>
        </w:rPr>
        <w:t>Não</w:t>
      </w:r>
    </w:p>
    <w:p w:rsidR="008E0702" w:rsidRPr="008E0702" w:rsidRDefault="008E0702" w:rsidP="008E0702">
      <w:pPr>
        <w:rPr>
          <w:rFonts w:eastAsia="Calibri"/>
          <w:szCs w:val="20"/>
          <w:highlight w:val="yellow"/>
        </w:rPr>
      </w:pPr>
    </w:p>
    <w:p w:rsidR="00CC7C5B" w:rsidRDefault="00CC7C5B" w:rsidP="00CC7C5B">
      <w:pPr>
        <w:rPr>
          <w:color w:val="0070C0"/>
          <w:szCs w:val="20"/>
        </w:rPr>
      </w:pPr>
      <w:r>
        <w:rPr>
          <w:b/>
          <w:szCs w:val="20"/>
          <w:u w:val="single"/>
        </w:rPr>
        <w:t>Visita:</w:t>
      </w:r>
      <w:r>
        <w:rPr>
          <w:color w:val="0070C0"/>
          <w:szCs w:val="20"/>
        </w:rPr>
        <w:t xml:space="preserve"> </w:t>
      </w:r>
      <w:r w:rsidRPr="00CC7C5B">
        <w:rPr>
          <w:rFonts w:eastAsia="Calibri"/>
          <w:szCs w:val="20"/>
        </w:rPr>
        <w:t>Não há obrigatoriedade de visita ao local de execução dos serviços.</w:t>
      </w:r>
    </w:p>
    <w:p w:rsidR="008E0702" w:rsidRDefault="008E0702" w:rsidP="008E0702">
      <w:pPr>
        <w:rPr>
          <w:rFonts w:eastAsia="Calibri"/>
          <w:color w:val="0070C0"/>
          <w:szCs w:val="20"/>
          <w:highlight w:val="yellow"/>
        </w:rPr>
      </w:pPr>
    </w:p>
    <w:p w:rsidR="008E0702" w:rsidRPr="0011090C" w:rsidRDefault="008E0702" w:rsidP="008E0702">
      <w:pPr>
        <w:rPr>
          <w:rFonts w:eastAsia="Calibri"/>
          <w:szCs w:val="20"/>
        </w:rPr>
      </w:pPr>
      <w:r w:rsidRPr="0011090C">
        <w:rPr>
          <w:rFonts w:eastAsia="Calibri"/>
          <w:b/>
          <w:szCs w:val="20"/>
          <w:u w:val="single"/>
        </w:rPr>
        <w:t>Critério de Julgamento</w:t>
      </w:r>
      <w:r w:rsidRPr="0011090C">
        <w:rPr>
          <w:rFonts w:eastAsia="Calibri"/>
          <w:szCs w:val="20"/>
        </w:rPr>
        <w:t xml:space="preserve">: Menor preço </w:t>
      </w:r>
    </w:p>
    <w:p w:rsidR="008E0702" w:rsidRPr="008E0702" w:rsidRDefault="008E0702" w:rsidP="008E0702">
      <w:pPr>
        <w:rPr>
          <w:rFonts w:eastAsia="Calibri"/>
          <w:szCs w:val="20"/>
          <w:highlight w:val="yellow"/>
        </w:rPr>
      </w:pPr>
    </w:p>
    <w:p w:rsidR="008E0702" w:rsidRDefault="008E0702" w:rsidP="008E0702">
      <w:pPr>
        <w:rPr>
          <w:rFonts w:eastAsia="Calibri"/>
          <w:bCs/>
          <w:szCs w:val="20"/>
          <w:highlight w:val="yellow"/>
        </w:rPr>
      </w:pPr>
      <w:r w:rsidRPr="00E03744">
        <w:rPr>
          <w:b/>
          <w:szCs w:val="20"/>
          <w:u w:val="single"/>
        </w:rPr>
        <w:t>Garantia do Objeto:</w:t>
      </w:r>
      <w:r w:rsidR="00E03744">
        <w:rPr>
          <w:rFonts w:eastAsia="Calibri"/>
          <w:b/>
          <w:szCs w:val="20"/>
          <w:u w:val="single"/>
        </w:rPr>
        <w:t xml:space="preserve"> </w:t>
      </w:r>
      <w:r w:rsidR="00CC7C5B" w:rsidRPr="00CC7C5B">
        <w:rPr>
          <w:rFonts w:eastAsia="Calibri"/>
          <w:szCs w:val="20"/>
        </w:rPr>
        <w:t>A garantia do objeto deverá obedecer ao prazo definido no Art. 618 do Código Civil, Lei nº 10.406 de 10 de janeiro de 2002.</w:t>
      </w:r>
      <w:r w:rsidR="00CC7C5B" w:rsidRPr="008E0702">
        <w:rPr>
          <w:rFonts w:eastAsia="Calibri"/>
          <w:bCs/>
          <w:szCs w:val="20"/>
          <w:highlight w:val="yellow"/>
        </w:rPr>
        <w:t xml:space="preserve"> </w:t>
      </w:r>
    </w:p>
    <w:p w:rsidR="00E03744" w:rsidRDefault="00E03744" w:rsidP="008E0702">
      <w:pPr>
        <w:rPr>
          <w:rFonts w:eastAsia="Calibri"/>
          <w:bCs/>
          <w:szCs w:val="20"/>
          <w:highlight w:val="yellow"/>
        </w:rPr>
      </w:pPr>
    </w:p>
    <w:p w:rsidR="00E03744" w:rsidRDefault="00E03744" w:rsidP="00E03744">
      <w:pPr>
        <w:rPr>
          <w:szCs w:val="20"/>
        </w:rPr>
      </w:pPr>
      <w:r>
        <w:rPr>
          <w:b/>
          <w:szCs w:val="20"/>
          <w:u w:val="single"/>
        </w:rPr>
        <w:t>Garantia de Execução (caução)</w:t>
      </w:r>
      <w:r>
        <w:rPr>
          <w:szCs w:val="20"/>
        </w:rPr>
        <w:t xml:space="preserve">: </w:t>
      </w:r>
      <w:r w:rsidRPr="00E03744">
        <w:rPr>
          <w:rFonts w:eastAsia="Calibri"/>
          <w:szCs w:val="20"/>
        </w:rPr>
        <w:t>É necessário para fins de emissão da Ordem de Serviço que a empresa contratada tenha apresentado a Garantia de Execução do Contrato.</w:t>
      </w:r>
    </w:p>
    <w:p w:rsidR="00E03744" w:rsidRDefault="00E03744" w:rsidP="00E03744">
      <w:pPr>
        <w:rPr>
          <w:szCs w:val="20"/>
        </w:rPr>
      </w:pPr>
    </w:p>
    <w:p w:rsidR="00E03744" w:rsidRDefault="00E03744" w:rsidP="00E03744">
      <w:pPr>
        <w:rPr>
          <w:color w:val="FF0000"/>
          <w:szCs w:val="20"/>
        </w:rPr>
      </w:pPr>
      <w:r>
        <w:rPr>
          <w:b/>
          <w:szCs w:val="20"/>
          <w:u w:val="single"/>
        </w:rPr>
        <w:t xml:space="preserve">Qualificação Técnica: </w:t>
      </w:r>
      <w:r w:rsidRPr="00E03744">
        <w:rPr>
          <w:rFonts w:eastAsia="Calibri"/>
          <w:szCs w:val="20"/>
        </w:rPr>
        <w:t>Deverá ser justificada aqui todas as exigências da Qualificação Técnica (Habilitação)</w:t>
      </w:r>
    </w:p>
    <w:p w:rsidR="00E03744" w:rsidRDefault="00E03744" w:rsidP="00E03744">
      <w:pPr>
        <w:rPr>
          <w:szCs w:val="20"/>
        </w:rPr>
      </w:pPr>
    </w:p>
    <w:p w:rsidR="008E0702" w:rsidRPr="008E0702" w:rsidRDefault="008E0702" w:rsidP="008E0702">
      <w:pPr>
        <w:rPr>
          <w:rFonts w:eastAsia="Calibri"/>
          <w:bCs/>
          <w:szCs w:val="20"/>
        </w:rPr>
      </w:pPr>
    </w:p>
    <w:bookmarkEnd w:id="56"/>
    <w:bookmarkEnd w:id="57"/>
    <w:p w:rsidR="008E0702" w:rsidRDefault="008E0702" w:rsidP="000B3483">
      <w:pPr>
        <w:pStyle w:val="Legenda"/>
      </w:pPr>
    </w:p>
    <w:p w:rsidR="008E0702" w:rsidRDefault="008E0702" w:rsidP="000B3483">
      <w:pPr>
        <w:pStyle w:val="Legenda"/>
      </w:pPr>
    </w:p>
    <w:p w:rsidR="00E03744" w:rsidRDefault="00E03744">
      <w:pPr>
        <w:spacing w:after="200" w:line="276" w:lineRule="auto"/>
        <w:jc w:val="left"/>
        <w:rPr>
          <w:rFonts w:ascii="Arial Negrito" w:hAnsi="Arial Negrito"/>
          <w:b/>
          <w:bCs/>
          <w:noProof/>
          <w:szCs w:val="18"/>
        </w:rPr>
      </w:pPr>
      <w:r>
        <w:br w:type="page"/>
      </w:r>
    </w:p>
    <w:p w:rsidR="002C3D06" w:rsidRDefault="002C3D06" w:rsidP="002C3D06"/>
    <w:p w:rsidR="002C3D06" w:rsidRDefault="002C3D06" w:rsidP="002C3D06"/>
    <w:p w:rsidR="002C3D06" w:rsidRDefault="002C3D06" w:rsidP="002C3D06"/>
    <w:p w:rsidR="002C3D06" w:rsidRPr="002C3D06" w:rsidRDefault="002C3D06" w:rsidP="002C3D06"/>
    <w:p w:rsidR="008E0702" w:rsidRDefault="008E0702" w:rsidP="000B3483">
      <w:pPr>
        <w:pStyle w:val="Legenda"/>
      </w:pPr>
      <w:bookmarkStart w:id="61" w:name="_Hlk17119740"/>
    </w:p>
    <w:p w:rsidR="008E0702" w:rsidRDefault="008E0702" w:rsidP="000B3483">
      <w:pPr>
        <w:pStyle w:val="Legenda"/>
      </w:pPr>
    </w:p>
    <w:p w:rsidR="008E0702" w:rsidRDefault="008E0702" w:rsidP="000B3483">
      <w:pPr>
        <w:pStyle w:val="Legenda"/>
      </w:pPr>
    </w:p>
    <w:p w:rsidR="00AC5546" w:rsidRPr="00D04717" w:rsidRDefault="00AC5546" w:rsidP="000B3483">
      <w:pPr>
        <w:pStyle w:val="Legenda"/>
        <w:rPr>
          <w:szCs w:val="20"/>
        </w:rPr>
      </w:pPr>
      <w:r w:rsidRPr="00D04717">
        <w:t xml:space="preserve">Anexo </w:t>
      </w:r>
      <w:r w:rsidR="001D3599" w:rsidRPr="00D04717">
        <w:fldChar w:fldCharType="begin"/>
      </w:r>
      <w:r w:rsidRPr="00D04717">
        <w:instrText xml:space="preserve"> SEQ Anexo \* ROMAN </w:instrText>
      </w:r>
      <w:r w:rsidR="001D3599" w:rsidRPr="00D04717">
        <w:fldChar w:fldCharType="separate"/>
      </w:r>
      <w:r w:rsidR="00A86E88">
        <w:t>II</w:t>
      </w:r>
      <w:r w:rsidR="001D3599" w:rsidRPr="00D04717">
        <w:fldChar w:fldCharType="end"/>
      </w:r>
      <w:bookmarkEnd w:id="58"/>
      <w:r w:rsidRPr="00D04717">
        <w:rPr>
          <w:szCs w:val="20"/>
        </w:rPr>
        <w:t>: Proposta</w:t>
      </w:r>
      <w:bookmarkEnd w:id="59"/>
    </w:p>
    <w:bookmarkEnd w:id="61"/>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jc w:val="center"/>
        <w:rPr>
          <w:b/>
          <w:szCs w:val="20"/>
        </w:rPr>
      </w:pPr>
      <w:r w:rsidRPr="00D04717">
        <w:rPr>
          <w:b/>
          <w:szCs w:val="20"/>
        </w:rPr>
        <w:t>PROPOSTA E CRONOGRAMA FÍSICO-FINANCEIRO</w:t>
      </w:r>
    </w:p>
    <w:p w:rsidR="00AC5546" w:rsidRPr="00D04717" w:rsidRDefault="00AC5546" w:rsidP="00AC5546">
      <w:pPr>
        <w:jc w:val="center"/>
        <w:rPr>
          <w:b/>
          <w:szCs w:val="20"/>
        </w:rPr>
      </w:pPr>
      <w:r w:rsidRPr="00D04717">
        <w:rPr>
          <w:b/>
          <w:szCs w:val="20"/>
        </w:rPr>
        <w:t>(QUADROS PF</w:t>
      </w:r>
      <w:r w:rsidR="00E03744">
        <w:rPr>
          <w:b/>
          <w:szCs w:val="20"/>
        </w:rPr>
        <w:t>S</w:t>
      </w:r>
      <w:r w:rsidRPr="00D04717">
        <w:rPr>
          <w:b/>
          <w:szCs w:val="20"/>
        </w:rPr>
        <w:t>)</w:t>
      </w:r>
    </w:p>
    <w:p w:rsidR="00AC5546" w:rsidRPr="00D04717" w:rsidRDefault="00AC5546" w:rsidP="00AC5546">
      <w:pPr>
        <w:jc w:val="center"/>
        <w:rPr>
          <w:b/>
          <w:szCs w:val="20"/>
        </w:rPr>
      </w:pPr>
    </w:p>
    <w:p w:rsidR="00AC5546" w:rsidRDefault="00AC5546" w:rsidP="00AC5546">
      <w:pPr>
        <w:jc w:val="center"/>
        <w:rPr>
          <w:b/>
          <w:szCs w:val="20"/>
        </w:rPr>
      </w:pPr>
      <w:r w:rsidRPr="00D04717">
        <w:rPr>
          <w:b/>
          <w:szCs w:val="20"/>
        </w:rPr>
        <w:t>(GRAVADAS EM ARQUIVOS SEPARADOS)</w:t>
      </w: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AC5546">
      <w:pPr>
        <w:jc w:val="center"/>
        <w:rPr>
          <w:b/>
          <w:szCs w:val="20"/>
        </w:rPr>
      </w:pPr>
    </w:p>
    <w:p w:rsidR="00F61477" w:rsidRDefault="00F61477" w:rsidP="00F61477">
      <w:pPr>
        <w:pStyle w:val="Legenda"/>
      </w:pPr>
    </w:p>
    <w:p w:rsidR="00F61477" w:rsidRDefault="00F61477" w:rsidP="00F61477">
      <w:pPr>
        <w:pStyle w:val="Legenda"/>
        <w:rPr>
          <w:szCs w:val="20"/>
        </w:rPr>
      </w:pPr>
      <w:r w:rsidRPr="00D04717">
        <w:t xml:space="preserve">Anexo </w:t>
      </w:r>
      <w:r w:rsidRPr="00D04717">
        <w:fldChar w:fldCharType="begin"/>
      </w:r>
      <w:r w:rsidRPr="00D04717">
        <w:instrText xml:space="preserve"> SEQ Anexo \* ROMAN </w:instrText>
      </w:r>
      <w:r w:rsidRPr="00D04717">
        <w:fldChar w:fldCharType="separate"/>
      </w:r>
      <w:r>
        <w:t>III</w:t>
      </w:r>
      <w:r w:rsidRPr="00D04717">
        <w:fldChar w:fldCharType="end"/>
      </w:r>
      <w:r w:rsidRPr="00D04717">
        <w:rPr>
          <w:szCs w:val="20"/>
        </w:rPr>
        <w:t xml:space="preserve">: </w:t>
      </w:r>
      <w:r w:rsidRPr="000422DF">
        <w:rPr>
          <w:szCs w:val="20"/>
        </w:rPr>
        <w:t xml:space="preserve">Quadro de proposta financeira </w:t>
      </w:r>
      <w:r>
        <w:rPr>
          <w:szCs w:val="20"/>
        </w:rPr>
        <w:t>–</w:t>
      </w:r>
      <w:r w:rsidRPr="000422DF">
        <w:rPr>
          <w:szCs w:val="20"/>
        </w:rPr>
        <w:t xml:space="preserve"> </w:t>
      </w:r>
    </w:p>
    <w:p w:rsidR="00F61477" w:rsidRDefault="00F61477" w:rsidP="00F61477">
      <w:pPr>
        <w:pStyle w:val="Legenda"/>
        <w:rPr>
          <w:szCs w:val="20"/>
        </w:rPr>
      </w:pPr>
      <w:r w:rsidRPr="000422DF">
        <w:rPr>
          <w:szCs w:val="20"/>
        </w:rPr>
        <w:t>vazio para preenchimento pelas empresas</w:t>
      </w:r>
    </w:p>
    <w:p w:rsidR="00F61477" w:rsidRDefault="00F61477" w:rsidP="00F61477"/>
    <w:p w:rsidR="00F61477" w:rsidRDefault="00F61477" w:rsidP="00F61477"/>
    <w:p w:rsidR="00F61477" w:rsidRDefault="00F61477" w:rsidP="00F61477"/>
    <w:p w:rsidR="00F61477" w:rsidRDefault="00F61477" w:rsidP="00F61477"/>
    <w:p w:rsidR="00F61477" w:rsidRDefault="00F61477" w:rsidP="00F61477"/>
    <w:p w:rsidR="00F61477" w:rsidRPr="00F61477" w:rsidRDefault="00F61477" w:rsidP="00F61477"/>
    <w:p w:rsidR="00F61477" w:rsidRPr="00D04717" w:rsidRDefault="00F61477" w:rsidP="00F61477">
      <w:pPr>
        <w:rPr>
          <w:szCs w:val="20"/>
        </w:rPr>
      </w:pPr>
    </w:p>
    <w:p w:rsidR="00F61477" w:rsidRPr="00D04717" w:rsidRDefault="00F61477" w:rsidP="00F61477">
      <w:pPr>
        <w:rPr>
          <w:szCs w:val="20"/>
        </w:rPr>
      </w:pPr>
    </w:p>
    <w:p w:rsidR="00F61477" w:rsidRPr="00D04717" w:rsidRDefault="00F61477" w:rsidP="00F61477">
      <w:pPr>
        <w:rPr>
          <w:szCs w:val="20"/>
        </w:rPr>
      </w:pPr>
    </w:p>
    <w:p w:rsidR="00F61477" w:rsidRDefault="00F61477" w:rsidP="00AC5546">
      <w:pPr>
        <w:jc w:val="center"/>
        <w:rPr>
          <w:b/>
          <w:szCs w:val="20"/>
        </w:rPr>
      </w:pPr>
    </w:p>
    <w:bookmarkEnd w:id="60"/>
    <w:p w:rsidR="00AC5546" w:rsidRDefault="00AC5546" w:rsidP="00AC5546"/>
    <w:sectPr w:rsidR="00AC5546" w:rsidSect="00E81829">
      <w:headerReference w:type="default" r:id="rId8"/>
      <w:footerReference w:type="default" r:id="rId9"/>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DE3" w:rsidRDefault="00246DE3" w:rsidP="00A507E3">
      <w:r>
        <w:separator/>
      </w:r>
    </w:p>
  </w:endnote>
  <w:endnote w:type="continuationSeparator" w:id="0">
    <w:p w:rsidR="00246DE3" w:rsidRDefault="00246DE3"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G Times">
    <w:altName w:val="Times New Roman"/>
    <w:panose1 w:val="020206030504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938545"/>
      <w:docPartObj>
        <w:docPartGallery w:val="Page Numbers (Bottom of Page)"/>
        <w:docPartUnique/>
      </w:docPartObj>
    </w:sdtPr>
    <w:sdtEndPr/>
    <w:sdtContent>
      <w:p w:rsidR="00246DE3" w:rsidRDefault="00246DE3">
        <w:pPr>
          <w:pStyle w:val="Rodap"/>
          <w:jc w:val="right"/>
        </w:pPr>
        <w:r>
          <w:fldChar w:fldCharType="begin"/>
        </w:r>
        <w:r>
          <w:instrText>PAGE   \* MERGEFORMAT</w:instrText>
        </w:r>
        <w:r>
          <w:fldChar w:fldCharType="separate"/>
        </w:r>
        <w:r>
          <w:rPr>
            <w:noProof/>
          </w:rPr>
          <w:t>26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DE3" w:rsidRDefault="00246DE3" w:rsidP="00A507E3">
      <w:r>
        <w:separator/>
      </w:r>
    </w:p>
  </w:footnote>
  <w:footnote w:type="continuationSeparator" w:id="0">
    <w:p w:rsidR="00246DE3" w:rsidRDefault="00246DE3"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246DE3" w:rsidTr="00A507E3">
      <w:trPr>
        <w:trHeight w:val="113"/>
        <w:jc w:val="center"/>
      </w:trPr>
      <w:tc>
        <w:tcPr>
          <w:tcW w:w="2836" w:type="dxa"/>
          <w:vAlign w:val="center"/>
        </w:tcPr>
        <w:p w:rsidR="00246DE3" w:rsidRDefault="00246DE3">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246DE3" w:rsidRPr="00A507E3" w:rsidRDefault="00246DE3">
          <w:pPr>
            <w:pStyle w:val="Cabealho"/>
            <w:rPr>
              <w:b/>
              <w:sz w:val="28"/>
              <w:szCs w:val="28"/>
            </w:rPr>
          </w:pPr>
          <w:r w:rsidRPr="00A507E3">
            <w:rPr>
              <w:b/>
              <w:sz w:val="28"/>
              <w:szCs w:val="28"/>
            </w:rPr>
            <w:t xml:space="preserve">Ministério </w:t>
          </w:r>
          <w:r>
            <w:rPr>
              <w:b/>
              <w:sz w:val="28"/>
              <w:szCs w:val="28"/>
            </w:rPr>
            <w:t>do Desenvolvimento Regional</w:t>
          </w:r>
        </w:p>
        <w:p w:rsidR="00246DE3" w:rsidRPr="00A507E3" w:rsidRDefault="00246DE3" w:rsidP="00A507E3">
          <w:pPr>
            <w:pStyle w:val="Cabealho"/>
            <w:rPr>
              <w:b/>
              <w:sz w:val="19"/>
              <w:szCs w:val="19"/>
            </w:rPr>
          </w:pPr>
          <w:r w:rsidRPr="00A507E3">
            <w:rPr>
              <w:b/>
              <w:sz w:val="19"/>
              <w:szCs w:val="19"/>
            </w:rPr>
            <w:t>Companhia de Desenvolvimento dos Vales do São Francisco e do Parnaíba</w:t>
          </w:r>
        </w:p>
        <w:p w:rsidR="00246DE3" w:rsidRPr="00420D36" w:rsidRDefault="00246DE3" w:rsidP="00AB6F9E">
          <w:pPr>
            <w:pStyle w:val="Cabealho"/>
            <w:rPr>
              <w:b/>
            </w:rPr>
          </w:pPr>
          <w:r>
            <w:rPr>
              <w:b/>
            </w:rPr>
            <w:t>Gerência Regional de Revitalização das Bacias Hidrográficas</w:t>
          </w:r>
        </w:p>
      </w:tc>
    </w:tr>
  </w:tbl>
  <w:p w:rsidR="00246DE3" w:rsidRPr="00A507E3" w:rsidRDefault="00246DE3">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0425F7C"/>
    <w:multiLevelType w:val="hybridMultilevel"/>
    <w:tmpl w:val="DE527FD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21A69D5"/>
    <w:multiLevelType w:val="multilevel"/>
    <w:tmpl w:val="7D1AF3CA"/>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646"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8A752D1"/>
    <w:multiLevelType w:val="hybridMultilevel"/>
    <w:tmpl w:val="2EFCD650"/>
    <w:lvl w:ilvl="0" w:tplc="98C65506">
      <w:start w:val="1"/>
      <w:numFmt w:val="upp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6A21306B"/>
    <w:multiLevelType w:val="hybridMultilevel"/>
    <w:tmpl w:val="913E795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5"/>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12"/>
  </w:num>
  <w:num w:numId="10">
    <w:abstractNumId w:val="8"/>
  </w:num>
  <w:num w:numId="11">
    <w:abstractNumId w:val="8"/>
    <w:lvlOverride w:ilvl="0">
      <w:startOverride w:val="10"/>
    </w:lvlOverride>
    <w:lvlOverride w:ilvl="1">
      <w:startOverride w:val="3"/>
    </w:lvlOverride>
  </w:num>
  <w:num w:numId="12">
    <w:abstractNumId w:val="1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00E"/>
    <w:rsid w:val="00002759"/>
    <w:rsid w:val="00003D1F"/>
    <w:rsid w:val="0000460C"/>
    <w:rsid w:val="000059AB"/>
    <w:rsid w:val="00007FB3"/>
    <w:rsid w:val="000105CA"/>
    <w:rsid w:val="0001193D"/>
    <w:rsid w:val="00014E2D"/>
    <w:rsid w:val="000157B9"/>
    <w:rsid w:val="000159E4"/>
    <w:rsid w:val="00020834"/>
    <w:rsid w:val="00022E0A"/>
    <w:rsid w:val="000248AE"/>
    <w:rsid w:val="00025415"/>
    <w:rsid w:val="00026649"/>
    <w:rsid w:val="000278C7"/>
    <w:rsid w:val="00027B67"/>
    <w:rsid w:val="00027E78"/>
    <w:rsid w:val="000303AE"/>
    <w:rsid w:val="0003097F"/>
    <w:rsid w:val="00030DA7"/>
    <w:rsid w:val="000311C6"/>
    <w:rsid w:val="00031564"/>
    <w:rsid w:val="00031B76"/>
    <w:rsid w:val="0003204E"/>
    <w:rsid w:val="000325D7"/>
    <w:rsid w:val="00034F97"/>
    <w:rsid w:val="00036CB7"/>
    <w:rsid w:val="00036FF5"/>
    <w:rsid w:val="00037F4B"/>
    <w:rsid w:val="000403CA"/>
    <w:rsid w:val="000422DF"/>
    <w:rsid w:val="000438AC"/>
    <w:rsid w:val="00043913"/>
    <w:rsid w:val="00043D7D"/>
    <w:rsid w:val="00043E93"/>
    <w:rsid w:val="0004420E"/>
    <w:rsid w:val="00044664"/>
    <w:rsid w:val="00053321"/>
    <w:rsid w:val="000538B8"/>
    <w:rsid w:val="000558DA"/>
    <w:rsid w:val="00056331"/>
    <w:rsid w:val="0005640B"/>
    <w:rsid w:val="000568E6"/>
    <w:rsid w:val="00057DB0"/>
    <w:rsid w:val="00061C00"/>
    <w:rsid w:val="00061FAB"/>
    <w:rsid w:val="00064A7F"/>
    <w:rsid w:val="00065BB9"/>
    <w:rsid w:val="00066B99"/>
    <w:rsid w:val="00066CCD"/>
    <w:rsid w:val="00071CB1"/>
    <w:rsid w:val="0007282F"/>
    <w:rsid w:val="00072AAD"/>
    <w:rsid w:val="00074616"/>
    <w:rsid w:val="0007508C"/>
    <w:rsid w:val="00080949"/>
    <w:rsid w:val="00081121"/>
    <w:rsid w:val="00081604"/>
    <w:rsid w:val="0008226D"/>
    <w:rsid w:val="000823E6"/>
    <w:rsid w:val="00082A34"/>
    <w:rsid w:val="00082B11"/>
    <w:rsid w:val="00082E03"/>
    <w:rsid w:val="00084037"/>
    <w:rsid w:val="000845A2"/>
    <w:rsid w:val="0008610B"/>
    <w:rsid w:val="00086B20"/>
    <w:rsid w:val="000923BD"/>
    <w:rsid w:val="000928FC"/>
    <w:rsid w:val="0009537C"/>
    <w:rsid w:val="00095CFA"/>
    <w:rsid w:val="000974A0"/>
    <w:rsid w:val="000A0D86"/>
    <w:rsid w:val="000A56A6"/>
    <w:rsid w:val="000A5EC7"/>
    <w:rsid w:val="000A633A"/>
    <w:rsid w:val="000A762D"/>
    <w:rsid w:val="000A7723"/>
    <w:rsid w:val="000A7C5E"/>
    <w:rsid w:val="000A7EAD"/>
    <w:rsid w:val="000A7ED5"/>
    <w:rsid w:val="000B0409"/>
    <w:rsid w:val="000B0E94"/>
    <w:rsid w:val="000B10FD"/>
    <w:rsid w:val="000B197C"/>
    <w:rsid w:val="000B3316"/>
    <w:rsid w:val="000B3483"/>
    <w:rsid w:val="000B37D4"/>
    <w:rsid w:val="000B3AE5"/>
    <w:rsid w:val="000B4947"/>
    <w:rsid w:val="000B762E"/>
    <w:rsid w:val="000B7E2B"/>
    <w:rsid w:val="000C2A68"/>
    <w:rsid w:val="000C31D6"/>
    <w:rsid w:val="000C46D0"/>
    <w:rsid w:val="000C646F"/>
    <w:rsid w:val="000C7125"/>
    <w:rsid w:val="000D222D"/>
    <w:rsid w:val="000D33C9"/>
    <w:rsid w:val="000D3EA6"/>
    <w:rsid w:val="000D4E10"/>
    <w:rsid w:val="000D7C24"/>
    <w:rsid w:val="000D7D46"/>
    <w:rsid w:val="000D7FA9"/>
    <w:rsid w:val="000E1AF6"/>
    <w:rsid w:val="000E619A"/>
    <w:rsid w:val="000E64DA"/>
    <w:rsid w:val="000E68BD"/>
    <w:rsid w:val="000E7456"/>
    <w:rsid w:val="000E7EC9"/>
    <w:rsid w:val="000F2ED3"/>
    <w:rsid w:val="000F3CE0"/>
    <w:rsid w:val="000F656C"/>
    <w:rsid w:val="000F6595"/>
    <w:rsid w:val="000F70AC"/>
    <w:rsid w:val="000F712F"/>
    <w:rsid w:val="00100F62"/>
    <w:rsid w:val="00102789"/>
    <w:rsid w:val="001031CE"/>
    <w:rsid w:val="00104997"/>
    <w:rsid w:val="00104DBE"/>
    <w:rsid w:val="001057AE"/>
    <w:rsid w:val="001060D1"/>
    <w:rsid w:val="00106D29"/>
    <w:rsid w:val="0010799A"/>
    <w:rsid w:val="0011090C"/>
    <w:rsid w:val="00110F48"/>
    <w:rsid w:val="001110CE"/>
    <w:rsid w:val="00111B75"/>
    <w:rsid w:val="001125CA"/>
    <w:rsid w:val="001138A3"/>
    <w:rsid w:val="00114124"/>
    <w:rsid w:val="00114D2C"/>
    <w:rsid w:val="00116DEC"/>
    <w:rsid w:val="00121DF1"/>
    <w:rsid w:val="00122B9C"/>
    <w:rsid w:val="00122CAF"/>
    <w:rsid w:val="00122D90"/>
    <w:rsid w:val="00123320"/>
    <w:rsid w:val="00123C9F"/>
    <w:rsid w:val="0012486A"/>
    <w:rsid w:val="001249EC"/>
    <w:rsid w:val="0012544E"/>
    <w:rsid w:val="0012563E"/>
    <w:rsid w:val="001310D4"/>
    <w:rsid w:val="001336EF"/>
    <w:rsid w:val="00135CD7"/>
    <w:rsid w:val="00141121"/>
    <w:rsid w:val="0014222D"/>
    <w:rsid w:val="0014395C"/>
    <w:rsid w:val="00144B66"/>
    <w:rsid w:val="00145980"/>
    <w:rsid w:val="001518BE"/>
    <w:rsid w:val="00151EA9"/>
    <w:rsid w:val="001523C2"/>
    <w:rsid w:val="00152DB1"/>
    <w:rsid w:val="00153AA4"/>
    <w:rsid w:val="00154706"/>
    <w:rsid w:val="001556DF"/>
    <w:rsid w:val="00156826"/>
    <w:rsid w:val="00156C85"/>
    <w:rsid w:val="00157183"/>
    <w:rsid w:val="00157C37"/>
    <w:rsid w:val="0016094F"/>
    <w:rsid w:val="00161E06"/>
    <w:rsid w:val="00162830"/>
    <w:rsid w:val="001634F9"/>
    <w:rsid w:val="001672E3"/>
    <w:rsid w:val="00170F2A"/>
    <w:rsid w:val="00171293"/>
    <w:rsid w:val="00173987"/>
    <w:rsid w:val="001745DC"/>
    <w:rsid w:val="001752BE"/>
    <w:rsid w:val="00175575"/>
    <w:rsid w:val="00176757"/>
    <w:rsid w:val="001806E3"/>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A0788"/>
    <w:rsid w:val="001A090E"/>
    <w:rsid w:val="001A16CE"/>
    <w:rsid w:val="001A2136"/>
    <w:rsid w:val="001A301B"/>
    <w:rsid w:val="001A3F38"/>
    <w:rsid w:val="001A5EF3"/>
    <w:rsid w:val="001B03C4"/>
    <w:rsid w:val="001B17A7"/>
    <w:rsid w:val="001B19A2"/>
    <w:rsid w:val="001B2CD1"/>
    <w:rsid w:val="001B30C0"/>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214E"/>
    <w:rsid w:val="001D2DF8"/>
    <w:rsid w:val="001D31AC"/>
    <w:rsid w:val="001D3599"/>
    <w:rsid w:val="001D3E4E"/>
    <w:rsid w:val="001D44C8"/>
    <w:rsid w:val="001D4906"/>
    <w:rsid w:val="001D4FF2"/>
    <w:rsid w:val="001D5D16"/>
    <w:rsid w:val="001E1402"/>
    <w:rsid w:val="001E17CA"/>
    <w:rsid w:val="001E2AC1"/>
    <w:rsid w:val="001E3217"/>
    <w:rsid w:val="001E4649"/>
    <w:rsid w:val="001F2743"/>
    <w:rsid w:val="00200994"/>
    <w:rsid w:val="00200C7F"/>
    <w:rsid w:val="0020101F"/>
    <w:rsid w:val="002013C5"/>
    <w:rsid w:val="002015D7"/>
    <w:rsid w:val="002060FF"/>
    <w:rsid w:val="0020668D"/>
    <w:rsid w:val="00207673"/>
    <w:rsid w:val="00207929"/>
    <w:rsid w:val="00207B8E"/>
    <w:rsid w:val="00207DE6"/>
    <w:rsid w:val="002103F3"/>
    <w:rsid w:val="00210A4B"/>
    <w:rsid w:val="002110E3"/>
    <w:rsid w:val="0021452A"/>
    <w:rsid w:val="0021489B"/>
    <w:rsid w:val="00216035"/>
    <w:rsid w:val="0021758F"/>
    <w:rsid w:val="002205EC"/>
    <w:rsid w:val="00220A14"/>
    <w:rsid w:val="00220C30"/>
    <w:rsid w:val="002245D9"/>
    <w:rsid w:val="00225A72"/>
    <w:rsid w:val="002262F2"/>
    <w:rsid w:val="00226D89"/>
    <w:rsid w:val="00227F33"/>
    <w:rsid w:val="002347CE"/>
    <w:rsid w:val="00235B06"/>
    <w:rsid w:val="00236126"/>
    <w:rsid w:val="0023710C"/>
    <w:rsid w:val="00242AD7"/>
    <w:rsid w:val="002439FB"/>
    <w:rsid w:val="00243DB8"/>
    <w:rsid w:val="00244417"/>
    <w:rsid w:val="00244E81"/>
    <w:rsid w:val="002459E5"/>
    <w:rsid w:val="00246DE3"/>
    <w:rsid w:val="002537C8"/>
    <w:rsid w:val="00253AF5"/>
    <w:rsid w:val="00253F12"/>
    <w:rsid w:val="00254242"/>
    <w:rsid w:val="00255FBD"/>
    <w:rsid w:val="0026026A"/>
    <w:rsid w:val="00262ABB"/>
    <w:rsid w:val="00263411"/>
    <w:rsid w:val="00263E34"/>
    <w:rsid w:val="00264C91"/>
    <w:rsid w:val="00265316"/>
    <w:rsid w:val="00271ABD"/>
    <w:rsid w:val="00272171"/>
    <w:rsid w:val="00272392"/>
    <w:rsid w:val="00272D4C"/>
    <w:rsid w:val="002733F4"/>
    <w:rsid w:val="00274B90"/>
    <w:rsid w:val="00275407"/>
    <w:rsid w:val="00280EE4"/>
    <w:rsid w:val="00285D35"/>
    <w:rsid w:val="002860FD"/>
    <w:rsid w:val="002873D3"/>
    <w:rsid w:val="002873F4"/>
    <w:rsid w:val="00291EA5"/>
    <w:rsid w:val="00291F30"/>
    <w:rsid w:val="0029223A"/>
    <w:rsid w:val="00293015"/>
    <w:rsid w:val="00293F58"/>
    <w:rsid w:val="00295A64"/>
    <w:rsid w:val="002968B5"/>
    <w:rsid w:val="002A048B"/>
    <w:rsid w:val="002A0B6D"/>
    <w:rsid w:val="002A2784"/>
    <w:rsid w:val="002A61FD"/>
    <w:rsid w:val="002A73D5"/>
    <w:rsid w:val="002B1159"/>
    <w:rsid w:val="002C39F4"/>
    <w:rsid w:val="002C3D06"/>
    <w:rsid w:val="002C4BE5"/>
    <w:rsid w:val="002C4EEE"/>
    <w:rsid w:val="002C69D7"/>
    <w:rsid w:val="002C6F82"/>
    <w:rsid w:val="002D0844"/>
    <w:rsid w:val="002E0B41"/>
    <w:rsid w:val="002E6449"/>
    <w:rsid w:val="002E721C"/>
    <w:rsid w:val="002E7B42"/>
    <w:rsid w:val="002F2633"/>
    <w:rsid w:val="002F28A5"/>
    <w:rsid w:val="002F4BEB"/>
    <w:rsid w:val="002F4D98"/>
    <w:rsid w:val="002F709B"/>
    <w:rsid w:val="003010B3"/>
    <w:rsid w:val="00306D4F"/>
    <w:rsid w:val="003121D7"/>
    <w:rsid w:val="00312EA1"/>
    <w:rsid w:val="00314BC8"/>
    <w:rsid w:val="00315D4A"/>
    <w:rsid w:val="00316B2A"/>
    <w:rsid w:val="0032131E"/>
    <w:rsid w:val="00322880"/>
    <w:rsid w:val="00323491"/>
    <w:rsid w:val="00326594"/>
    <w:rsid w:val="0032796C"/>
    <w:rsid w:val="00330066"/>
    <w:rsid w:val="00331D3D"/>
    <w:rsid w:val="003323E4"/>
    <w:rsid w:val="00333942"/>
    <w:rsid w:val="003348FB"/>
    <w:rsid w:val="003365DB"/>
    <w:rsid w:val="00336C8A"/>
    <w:rsid w:val="00337A36"/>
    <w:rsid w:val="00337B38"/>
    <w:rsid w:val="00337E20"/>
    <w:rsid w:val="003445A9"/>
    <w:rsid w:val="003503D6"/>
    <w:rsid w:val="00350472"/>
    <w:rsid w:val="0035072D"/>
    <w:rsid w:val="00350DE4"/>
    <w:rsid w:val="003518D5"/>
    <w:rsid w:val="00352831"/>
    <w:rsid w:val="003530E1"/>
    <w:rsid w:val="00354255"/>
    <w:rsid w:val="003549E3"/>
    <w:rsid w:val="00355853"/>
    <w:rsid w:val="003561AC"/>
    <w:rsid w:val="0035634B"/>
    <w:rsid w:val="00357E46"/>
    <w:rsid w:val="00360050"/>
    <w:rsid w:val="003602FA"/>
    <w:rsid w:val="003641EB"/>
    <w:rsid w:val="00364C8E"/>
    <w:rsid w:val="0036510C"/>
    <w:rsid w:val="003659BE"/>
    <w:rsid w:val="00366B7B"/>
    <w:rsid w:val="00370E52"/>
    <w:rsid w:val="0037144E"/>
    <w:rsid w:val="00373846"/>
    <w:rsid w:val="00373E4E"/>
    <w:rsid w:val="00375E2B"/>
    <w:rsid w:val="003760B9"/>
    <w:rsid w:val="00377901"/>
    <w:rsid w:val="00380022"/>
    <w:rsid w:val="0038016E"/>
    <w:rsid w:val="00383FB7"/>
    <w:rsid w:val="00385CF0"/>
    <w:rsid w:val="003864AB"/>
    <w:rsid w:val="003864D6"/>
    <w:rsid w:val="003868F7"/>
    <w:rsid w:val="0038705A"/>
    <w:rsid w:val="00387DCB"/>
    <w:rsid w:val="00387DDE"/>
    <w:rsid w:val="00390B40"/>
    <w:rsid w:val="003914BB"/>
    <w:rsid w:val="00391880"/>
    <w:rsid w:val="00391C91"/>
    <w:rsid w:val="00391E4F"/>
    <w:rsid w:val="00392235"/>
    <w:rsid w:val="0039474E"/>
    <w:rsid w:val="00394AD7"/>
    <w:rsid w:val="00395657"/>
    <w:rsid w:val="003A0108"/>
    <w:rsid w:val="003A07E9"/>
    <w:rsid w:val="003A1854"/>
    <w:rsid w:val="003A26C6"/>
    <w:rsid w:val="003A2C21"/>
    <w:rsid w:val="003A2D9B"/>
    <w:rsid w:val="003A329D"/>
    <w:rsid w:val="003A7CFB"/>
    <w:rsid w:val="003B23A4"/>
    <w:rsid w:val="003B2BC4"/>
    <w:rsid w:val="003B2BD9"/>
    <w:rsid w:val="003B43E9"/>
    <w:rsid w:val="003B4D8A"/>
    <w:rsid w:val="003B5B25"/>
    <w:rsid w:val="003B6C0F"/>
    <w:rsid w:val="003B781B"/>
    <w:rsid w:val="003C05A3"/>
    <w:rsid w:val="003C0C3A"/>
    <w:rsid w:val="003C191F"/>
    <w:rsid w:val="003C1BA9"/>
    <w:rsid w:val="003C23E0"/>
    <w:rsid w:val="003C294D"/>
    <w:rsid w:val="003C2ED5"/>
    <w:rsid w:val="003C335C"/>
    <w:rsid w:val="003C52B0"/>
    <w:rsid w:val="003C5DDF"/>
    <w:rsid w:val="003C7B4C"/>
    <w:rsid w:val="003C7BB6"/>
    <w:rsid w:val="003D0A4B"/>
    <w:rsid w:val="003D2DF0"/>
    <w:rsid w:val="003D5526"/>
    <w:rsid w:val="003D640B"/>
    <w:rsid w:val="003E007E"/>
    <w:rsid w:val="003E0803"/>
    <w:rsid w:val="003E0AD3"/>
    <w:rsid w:val="003E1567"/>
    <w:rsid w:val="003E36E6"/>
    <w:rsid w:val="003E65CD"/>
    <w:rsid w:val="003F1663"/>
    <w:rsid w:val="003F294F"/>
    <w:rsid w:val="003F2ACF"/>
    <w:rsid w:val="003F51CF"/>
    <w:rsid w:val="003F6A3E"/>
    <w:rsid w:val="004006C5"/>
    <w:rsid w:val="00400B78"/>
    <w:rsid w:val="00400F2B"/>
    <w:rsid w:val="00403AE8"/>
    <w:rsid w:val="00403EBA"/>
    <w:rsid w:val="00404236"/>
    <w:rsid w:val="00405329"/>
    <w:rsid w:val="0040590C"/>
    <w:rsid w:val="00405952"/>
    <w:rsid w:val="00407003"/>
    <w:rsid w:val="00407342"/>
    <w:rsid w:val="0040735B"/>
    <w:rsid w:val="004114F7"/>
    <w:rsid w:val="00413B6D"/>
    <w:rsid w:val="00413D4B"/>
    <w:rsid w:val="004148C4"/>
    <w:rsid w:val="004178EF"/>
    <w:rsid w:val="00420D36"/>
    <w:rsid w:val="00424BD2"/>
    <w:rsid w:val="00424D67"/>
    <w:rsid w:val="00426B61"/>
    <w:rsid w:val="00433C9B"/>
    <w:rsid w:val="00436D0C"/>
    <w:rsid w:val="00443A09"/>
    <w:rsid w:val="004469E0"/>
    <w:rsid w:val="004509AE"/>
    <w:rsid w:val="004511E1"/>
    <w:rsid w:val="00455616"/>
    <w:rsid w:val="00455EF0"/>
    <w:rsid w:val="00457AC1"/>
    <w:rsid w:val="00460F02"/>
    <w:rsid w:val="00461772"/>
    <w:rsid w:val="00462500"/>
    <w:rsid w:val="004629AB"/>
    <w:rsid w:val="004631ED"/>
    <w:rsid w:val="004638C4"/>
    <w:rsid w:val="00464FCE"/>
    <w:rsid w:val="00464FDE"/>
    <w:rsid w:val="00464FF1"/>
    <w:rsid w:val="004704DA"/>
    <w:rsid w:val="00471919"/>
    <w:rsid w:val="0047236C"/>
    <w:rsid w:val="0047455F"/>
    <w:rsid w:val="00474D46"/>
    <w:rsid w:val="004758DE"/>
    <w:rsid w:val="00475A79"/>
    <w:rsid w:val="00475C90"/>
    <w:rsid w:val="00475DB3"/>
    <w:rsid w:val="00475FC1"/>
    <w:rsid w:val="004770BD"/>
    <w:rsid w:val="00480C5F"/>
    <w:rsid w:val="004838DE"/>
    <w:rsid w:val="00483B4A"/>
    <w:rsid w:val="00483D7F"/>
    <w:rsid w:val="00485079"/>
    <w:rsid w:val="00486A70"/>
    <w:rsid w:val="00487341"/>
    <w:rsid w:val="00487B5E"/>
    <w:rsid w:val="00496F71"/>
    <w:rsid w:val="00497531"/>
    <w:rsid w:val="00497B16"/>
    <w:rsid w:val="004A023E"/>
    <w:rsid w:val="004A1FFF"/>
    <w:rsid w:val="004A23B7"/>
    <w:rsid w:val="004A40C7"/>
    <w:rsid w:val="004A570C"/>
    <w:rsid w:val="004A5D02"/>
    <w:rsid w:val="004A5EC9"/>
    <w:rsid w:val="004A61F2"/>
    <w:rsid w:val="004A7D56"/>
    <w:rsid w:val="004B0FD3"/>
    <w:rsid w:val="004B120C"/>
    <w:rsid w:val="004B321C"/>
    <w:rsid w:val="004B7037"/>
    <w:rsid w:val="004C4373"/>
    <w:rsid w:val="004C4440"/>
    <w:rsid w:val="004C4831"/>
    <w:rsid w:val="004C77F9"/>
    <w:rsid w:val="004D0521"/>
    <w:rsid w:val="004D11E2"/>
    <w:rsid w:val="004D1270"/>
    <w:rsid w:val="004D16A0"/>
    <w:rsid w:val="004D3D12"/>
    <w:rsid w:val="004D51BC"/>
    <w:rsid w:val="004D539E"/>
    <w:rsid w:val="004E0507"/>
    <w:rsid w:val="004E11DF"/>
    <w:rsid w:val="004E14EC"/>
    <w:rsid w:val="004E2774"/>
    <w:rsid w:val="004E334D"/>
    <w:rsid w:val="004E4466"/>
    <w:rsid w:val="004E526D"/>
    <w:rsid w:val="004E58B9"/>
    <w:rsid w:val="004E5B79"/>
    <w:rsid w:val="004E6E8B"/>
    <w:rsid w:val="004F1124"/>
    <w:rsid w:val="004F219F"/>
    <w:rsid w:val="004F353A"/>
    <w:rsid w:val="00500F48"/>
    <w:rsid w:val="0050178F"/>
    <w:rsid w:val="00502C63"/>
    <w:rsid w:val="005037EE"/>
    <w:rsid w:val="00503D70"/>
    <w:rsid w:val="0050424C"/>
    <w:rsid w:val="00504373"/>
    <w:rsid w:val="00504CCF"/>
    <w:rsid w:val="005073FF"/>
    <w:rsid w:val="005131F4"/>
    <w:rsid w:val="005153C6"/>
    <w:rsid w:val="00517D4D"/>
    <w:rsid w:val="005203D6"/>
    <w:rsid w:val="005206E4"/>
    <w:rsid w:val="00520828"/>
    <w:rsid w:val="005229CD"/>
    <w:rsid w:val="0052338B"/>
    <w:rsid w:val="00523B70"/>
    <w:rsid w:val="0052453D"/>
    <w:rsid w:val="005245A9"/>
    <w:rsid w:val="0052527C"/>
    <w:rsid w:val="0052597D"/>
    <w:rsid w:val="00527A08"/>
    <w:rsid w:val="00531109"/>
    <w:rsid w:val="00532799"/>
    <w:rsid w:val="0053284A"/>
    <w:rsid w:val="00533FC0"/>
    <w:rsid w:val="00534B2D"/>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1A0F"/>
    <w:rsid w:val="00555213"/>
    <w:rsid w:val="00557C61"/>
    <w:rsid w:val="00562AE3"/>
    <w:rsid w:val="00563F69"/>
    <w:rsid w:val="00564A80"/>
    <w:rsid w:val="0056517F"/>
    <w:rsid w:val="00565FB2"/>
    <w:rsid w:val="005705FB"/>
    <w:rsid w:val="00571649"/>
    <w:rsid w:val="00572A64"/>
    <w:rsid w:val="00572BFB"/>
    <w:rsid w:val="00572D84"/>
    <w:rsid w:val="00573AB0"/>
    <w:rsid w:val="00574244"/>
    <w:rsid w:val="00574C3D"/>
    <w:rsid w:val="00575A2D"/>
    <w:rsid w:val="00575FFB"/>
    <w:rsid w:val="00576EBC"/>
    <w:rsid w:val="00582090"/>
    <w:rsid w:val="005841F1"/>
    <w:rsid w:val="00584A78"/>
    <w:rsid w:val="005876E9"/>
    <w:rsid w:val="00590B44"/>
    <w:rsid w:val="0059102C"/>
    <w:rsid w:val="005915BE"/>
    <w:rsid w:val="00596531"/>
    <w:rsid w:val="005A0EC7"/>
    <w:rsid w:val="005A1179"/>
    <w:rsid w:val="005A1C0F"/>
    <w:rsid w:val="005A30C5"/>
    <w:rsid w:val="005A32CF"/>
    <w:rsid w:val="005A4CA8"/>
    <w:rsid w:val="005A4E53"/>
    <w:rsid w:val="005A6AC2"/>
    <w:rsid w:val="005A6E64"/>
    <w:rsid w:val="005B087E"/>
    <w:rsid w:val="005B1333"/>
    <w:rsid w:val="005B173E"/>
    <w:rsid w:val="005B1EE6"/>
    <w:rsid w:val="005B2B2E"/>
    <w:rsid w:val="005B4FC2"/>
    <w:rsid w:val="005B54DA"/>
    <w:rsid w:val="005B5672"/>
    <w:rsid w:val="005B571D"/>
    <w:rsid w:val="005B67DA"/>
    <w:rsid w:val="005B6FE1"/>
    <w:rsid w:val="005B79E5"/>
    <w:rsid w:val="005C10C4"/>
    <w:rsid w:val="005C4A03"/>
    <w:rsid w:val="005C6560"/>
    <w:rsid w:val="005D0327"/>
    <w:rsid w:val="005D6CBA"/>
    <w:rsid w:val="005E14F3"/>
    <w:rsid w:val="005E55C8"/>
    <w:rsid w:val="005E61F6"/>
    <w:rsid w:val="005E632E"/>
    <w:rsid w:val="005E704B"/>
    <w:rsid w:val="005F018D"/>
    <w:rsid w:val="005F01A0"/>
    <w:rsid w:val="005F2089"/>
    <w:rsid w:val="005F36B0"/>
    <w:rsid w:val="005F3996"/>
    <w:rsid w:val="005F556D"/>
    <w:rsid w:val="006002C0"/>
    <w:rsid w:val="00602D64"/>
    <w:rsid w:val="00604797"/>
    <w:rsid w:val="00611D5E"/>
    <w:rsid w:val="00612BE6"/>
    <w:rsid w:val="00614A18"/>
    <w:rsid w:val="006155D6"/>
    <w:rsid w:val="006164C0"/>
    <w:rsid w:val="006164C4"/>
    <w:rsid w:val="0061723F"/>
    <w:rsid w:val="006176FB"/>
    <w:rsid w:val="00620FCA"/>
    <w:rsid w:val="0062205B"/>
    <w:rsid w:val="00622D94"/>
    <w:rsid w:val="00623317"/>
    <w:rsid w:val="00623F66"/>
    <w:rsid w:val="006249DC"/>
    <w:rsid w:val="0062695E"/>
    <w:rsid w:val="00627271"/>
    <w:rsid w:val="00627290"/>
    <w:rsid w:val="006309E7"/>
    <w:rsid w:val="00630CBF"/>
    <w:rsid w:val="006322CF"/>
    <w:rsid w:val="006336CC"/>
    <w:rsid w:val="0063377F"/>
    <w:rsid w:val="006357FC"/>
    <w:rsid w:val="006362A9"/>
    <w:rsid w:val="006365D4"/>
    <w:rsid w:val="0063708D"/>
    <w:rsid w:val="00637296"/>
    <w:rsid w:val="00637590"/>
    <w:rsid w:val="00637AB9"/>
    <w:rsid w:val="00640F7D"/>
    <w:rsid w:val="00643EE4"/>
    <w:rsid w:val="00644528"/>
    <w:rsid w:val="006449BA"/>
    <w:rsid w:val="00644B84"/>
    <w:rsid w:val="00645B69"/>
    <w:rsid w:val="00646C5C"/>
    <w:rsid w:val="00646E06"/>
    <w:rsid w:val="006475FB"/>
    <w:rsid w:val="00647B95"/>
    <w:rsid w:val="006521DD"/>
    <w:rsid w:val="006523AC"/>
    <w:rsid w:val="00652BA1"/>
    <w:rsid w:val="00653C8B"/>
    <w:rsid w:val="0065505F"/>
    <w:rsid w:val="00656E79"/>
    <w:rsid w:val="00656EE9"/>
    <w:rsid w:val="0066082A"/>
    <w:rsid w:val="00661053"/>
    <w:rsid w:val="00661620"/>
    <w:rsid w:val="00662D79"/>
    <w:rsid w:val="006641CF"/>
    <w:rsid w:val="00664473"/>
    <w:rsid w:val="006658B0"/>
    <w:rsid w:val="00670319"/>
    <w:rsid w:val="00670582"/>
    <w:rsid w:val="006739AA"/>
    <w:rsid w:val="00673BC3"/>
    <w:rsid w:val="00673FA4"/>
    <w:rsid w:val="00677166"/>
    <w:rsid w:val="00681CAA"/>
    <w:rsid w:val="00681CBD"/>
    <w:rsid w:val="00681DF6"/>
    <w:rsid w:val="00682EB0"/>
    <w:rsid w:val="00683676"/>
    <w:rsid w:val="00683F56"/>
    <w:rsid w:val="006852FC"/>
    <w:rsid w:val="00685A8F"/>
    <w:rsid w:val="00686A12"/>
    <w:rsid w:val="00686A8C"/>
    <w:rsid w:val="00687E70"/>
    <w:rsid w:val="00691168"/>
    <w:rsid w:val="006924B5"/>
    <w:rsid w:val="00692A96"/>
    <w:rsid w:val="0069438D"/>
    <w:rsid w:val="00695075"/>
    <w:rsid w:val="00695B64"/>
    <w:rsid w:val="006A14B9"/>
    <w:rsid w:val="006A29D9"/>
    <w:rsid w:val="006A6B1E"/>
    <w:rsid w:val="006B0224"/>
    <w:rsid w:val="006B1ECD"/>
    <w:rsid w:val="006B26E7"/>
    <w:rsid w:val="006B36F5"/>
    <w:rsid w:val="006B562B"/>
    <w:rsid w:val="006B65B2"/>
    <w:rsid w:val="006C010E"/>
    <w:rsid w:val="006C207F"/>
    <w:rsid w:val="006C2CD3"/>
    <w:rsid w:val="006C3549"/>
    <w:rsid w:val="006C6272"/>
    <w:rsid w:val="006C64BF"/>
    <w:rsid w:val="006D06E2"/>
    <w:rsid w:val="006D29A8"/>
    <w:rsid w:val="006D2AF7"/>
    <w:rsid w:val="006D3314"/>
    <w:rsid w:val="006D649B"/>
    <w:rsid w:val="006D65B3"/>
    <w:rsid w:val="006E1563"/>
    <w:rsid w:val="006E253F"/>
    <w:rsid w:val="006E28FA"/>
    <w:rsid w:val="006E3277"/>
    <w:rsid w:val="006F0AF7"/>
    <w:rsid w:val="006F19D6"/>
    <w:rsid w:val="006F3715"/>
    <w:rsid w:val="006F3BCF"/>
    <w:rsid w:val="006F4478"/>
    <w:rsid w:val="006F5404"/>
    <w:rsid w:val="006F700B"/>
    <w:rsid w:val="006F7713"/>
    <w:rsid w:val="00700B3A"/>
    <w:rsid w:val="00700E35"/>
    <w:rsid w:val="007021F2"/>
    <w:rsid w:val="00704471"/>
    <w:rsid w:val="00710D5C"/>
    <w:rsid w:val="007131F2"/>
    <w:rsid w:val="007135D3"/>
    <w:rsid w:val="0071402A"/>
    <w:rsid w:val="007162CA"/>
    <w:rsid w:val="00717CAC"/>
    <w:rsid w:val="00720404"/>
    <w:rsid w:val="00720AA8"/>
    <w:rsid w:val="00721C6A"/>
    <w:rsid w:val="007229F2"/>
    <w:rsid w:val="00722AF1"/>
    <w:rsid w:val="00724032"/>
    <w:rsid w:val="00724895"/>
    <w:rsid w:val="00724AF4"/>
    <w:rsid w:val="00724CB0"/>
    <w:rsid w:val="00725EBF"/>
    <w:rsid w:val="007279FF"/>
    <w:rsid w:val="00727A77"/>
    <w:rsid w:val="0073016F"/>
    <w:rsid w:val="007323A5"/>
    <w:rsid w:val="0073551A"/>
    <w:rsid w:val="007370D9"/>
    <w:rsid w:val="007372E3"/>
    <w:rsid w:val="007441C4"/>
    <w:rsid w:val="00744802"/>
    <w:rsid w:val="007463D7"/>
    <w:rsid w:val="007473EE"/>
    <w:rsid w:val="00747708"/>
    <w:rsid w:val="00747C19"/>
    <w:rsid w:val="007531CA"/>
    <w:rsid w:val="00753A08"/>
    <w:rsid w:val="00753DD1"/>
    <w:rsid w:val="00755F47"/>
    <w:rsid w:val="00756561"/>
    <w:rsid w:val="00756BAA"/>
    <w:rsid w:val="00757816"/>
    <w:rsid w:val="00760848"/>
    <w:rsid w:val="007618C4"/>
    <w:rsid w:val="007626BE"/>
    <w:rsid w:val="00763815"/>
    <w:rsid w:val="00764746"/>
    <w:rsid w:val="007655A4"/>
    <w:rsid w:val="00771AAC"/>
    <w:rsid w:val="00773202"/>
    <w:rsid w:val="00773508"/>
    <w:rsid w:val="00780029"/>
    <w:rsid w:val="00780AA6"/>
    <w:rsid w:val="00780B12"/>
    <w:rsid w:val="00781160"/>
    <w:rsid w:val="00781D20"/>
    <w:rsid w:val="007820AA"/>
    <w:rsid w:val="007846C6"/>
    <w:rsid w:val="007850F5"/>
    <w:rsid w:val="00785581"/>
    <w:rsid w:val="00785D1B"/>
    <w:rsid w:val="00786DAF"/>
    <w:rsid w:val="007874E4"/>
    <w:rsid w:val="007876AB"/>
    <w:rsid w:val="00793407"/>
    <w:rsid w:val="00793BEF"/>
    <w:rsid w:val="00794273"/>
    <w:rsid w:val="007949BD"/>
    <w:rsid w:val="00794BD2"/>
    <w:rsid w:val="00795DCB"/>
    <w:rsid w:val="0079674C"/>
    <w:rsid w:val="00797AF9"/>
    <w:rsid w:val="00797B58"/>
    <w:rsid w:val="007A0002"/>
    <w:rsid w:val="007A0D19"/>
    <w:rsid w:val="007A17D5"/>
    <w:rsid w:val="007A18DB"/>
    <w:rsid w:val="007A23B6"/>
    <w:rsid w:val="007A51E6"/>
    <w:rsid w:val="007A5D38"/>
    <w:rsid w:val="007A6306"/>
    <w:rsid w:val="007B066F"/>
    <w:rsid w:val="007B117B"/>
    <w:rsid w:val="007B1841"/>
    <w:rsid w:val="007B440E"/>
    <w:rsid w:val="007B4450"/>
    <w:rsid w:val="007B4FE0"/>
    <w:rsid w:val="007B597D"/>
    <w:rsid w:val="007B5C66"/>
    <w:rsid w:val="007B680F"/>
    <w:rsid w:val="007B7021"/>
    <w:rsid w:val="007C0A96"/>
    <w:rsid w:val="007C223A"/>
    <w:rsid w:val="007C2244"/>
    <w:rsid w:val="007C31B1"/>
    <w:rsid w:val="007C3850"/>
    <w:rsid w:val="007C4581"/>
    <w:rsid w:val="007C5987"/>
    <w:rsid w:val="007C5C5A"/>
    <w:rsid w:val="007C5F48"/>
    <w:rsid w:val="007C6906"/>
    <w:rsid w:val="007D1D99"/>
    <w:rsid w:val="007D1F8C"/>
    <w:rsid w:val="007D2AB9"/>
    <w:rsid w:val="007D408E"/>
    <w:rsid w:val="007D4917"/>
    <w:rsid w:val="007D5CCA"/>
    <w:rsid w:val="007D5D6F"/>
    <w:rsid w:val="007D64AC"/>
    <w:rsid w:val="007D6E12"/>
    <w:rsid w:val="007E512C"/>
    <w:rsid w:val="007E6DAD"/>
    <w:rsid w:val="007E77CB"/>
    <w:rsid w:val="007F1C51"/>
    <w:rsid w:val="007F1FF6"/>
    <w:rsid w:val="007F3C80"/>
    <w:rsid w:val="007F4382"/>
    <w:rsid w:val="007F5644"/>
    <w:rsid w:val="007F6B2C"/>
    <w:rsid w:val="007F6CE7"/>
    <w:rsid w:val="008024C5"/>
    <w:rsid w:val="00802773"/>
    <w:rsid w:val="0080352E"/>
    <w:rsid w:val="00804B88"/>
    <w:rsid w:val="008053A5"/>
    <w:rsid w:val="00805738"/>
    <w:rsid w:val="00811389"/>
    <w:rsid w:val="00811E3A"/>
    <w:rsid w:val="00812D23"/>
    <w:rsid w:val="00813223"/>
    <w:rsid w:val="008154A9"/>
    <w:rsid w:val="008157C0"/>
    <w:rsid w:val="00817069"/>
    <w:rsid w:val="00820977"/>
    <w:rsid w:val="00820CF0"/>
    <w:rsid w:val="008221E6"/>
    <w:rsid w:val="00822FC4"/>
    <w:rsid w:val="00823138"/>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5E98"/>
    <w:rsid w:val="00846079"/>
    <w:rsid w:val="00846F64"/>
    <w:rsid w:val="00847066"/>
    <w:rsid w:val="00847538"/>
    <w:rsid w:val="00847F13"/>
    <w:rsid w:val="008524BF"/>
    <w:rsid w:val="00853928"/>
    <w:rsid w:val="0085597C"/>
    <w:rsid w:val="0085709A"/>
    <w:rsid w:val="00857411"/>
    <w:rsid w:val="00857BAD"/>
    <w:rsid w:val="0086036E"/>
    <w:rsid w:val="008629C1"/>
    <w:rsid w:val="00862E24"/>
    <w:rsid w:val="0086313B"/>
    <w:rsid w:val="00863A6A"/>
    <w:rsid w:val="00863BCD"/>
    <w:rsid w:val="0087129B"/>
    <w:rsid w:val="00872D5E"/>
    <w:rsid w:val="0087597C"/>
    <w:rsid w:val="00875BB5"/>
    <w:rsid w:val="0088120A"/>
    <w:rsid w:val="00883498"/>
    <w:rsid w:val="00883864"/>
    <w:rsid w:val="008838F3"/>
    <w:rsid w:val="00884C98"/>
    <w:rsid w:val="00885177"/>
    <w:rsid w:val="00890D92"/>
    <w:rsid w:val="00891D24"/>
    <w:rsid w:val="0089708A"/>
    <w:rsid w:val="008A0315"/>
    <w:rsid w:val="008A27BD"/>
    <w:rsid w:val="008A2F1A"/>
    <w:rsid w:val="008A437F"/>
    <w:rsid w:val="008B1A0D"/>
    <w:rsid w:val="008B1CE2"/>
    <w:rsid w:val="008B3A4E"/>
    <w:rsid w:val="008B419F"/>
    <w:rsid w:val="008B46FE"/>
    <w:rsid w:val="008B535D"/>
    <w:rsid w:val="008B5721"/>
    <w:rsid w:val="008B687C"/>
    <w:rsid w:val="008B6F14"/>
    <w:rsid w:val="008C043A"/>
    <w:rsid w:val="008C07AD"/>
    <w:rsid w:val="008C1248"/>
    <w:rsid w:val="008C1B44"/>
    <w:rsid w:val="008C40E4"/>
    <w:rsid w:val="008C490F"/>
    <w:rsid w:val="008D0916"/>
    <w:rsid w:val="008D4020"/>
    <w:rsid w:val="008D4D43"/>
    <w:rsid w:val="008D4EE9"/>
    <w:rsid w:val="008D642D"/>
    <w:rsid w:val="008D6D4B"/>
    <w:rsid w:val="008D6F71"/>
    <w:rsid w:val="008D78B8"/>
    <w:rsid w:val="008D7DEB"/>
    <w:rsid w:val="008E0702"/>
    <w:rsid w:val="008E1667"/>
    <w:rsid w:val="008E405A"/>
    <w:rsid w:val="008E563C"/>
    <w:rsid w:val="008E695B"/>
    <w:rsid w:val="008E6DFE"/>
    <w:rsid w:val="008E74E9"/>
    <w:rsid w:val="008F0255"/>
    <w:rsid w:val="008F0387"/>
    <w:rsid w:val="008F0D56"/>
    <w:rsid w:val="008F1245"/>
    <w:rsid w:val="008F2E6B"/>
    <w:rsid w:val="008F2FB0"/>
    <w:rsid w:val="008F327D"/>
    <w:rsid w:val="008F3B18"/>
    <w:rsid w:val="008F7208"/>
    <w:rsid w:val="00902031"/>
    <w:rsid w:val="0090331B"/>
    <w:rsid w:val="0090481F"/>
    <w:rsid w:val="00911ED9"/>
    <w:rsid w:val="009122D9"/>
    <w:rsid w:val="00915E75"/>
    <w:rsid w:val="009168B5"/>
    <w:rsid w:val="009172B3"/>
    <w:rsid w:val="00917896"/>
    <w:rsid w:val="009179A8"/>
    <w:rsid w:val="00920E94"/>
    <w:rsid w:val="00922BD5"/>
    <w:rsid w:val="00924295"/>
    <w:rsid w:val="00927680"/>
    <w:rsid w:val="00927B06"/>
    <w:rsid w:val="00927EB0"/>
    <w:rsid w:val="00933A1B"/>
    <w:rsid w:val="00935043"/>
    <w:rsid w:val="00935A40"/>
    <w:rsid w:val="009367D3"/>
    <w:rsid w:val="009418B0"/>
    <w:rsid w:val="00941A6F"/>
    <w:rsid w:val="00947292"/>
    <w:rsid w:val="00950505"/>
    <w:rsid w:val="00952F51"/>
    <w:rsid w:val="00954C74"/>
    <w:rsid w:val="00955244"/>
    <w:rsid w:val="009574FB"/>
    <w:rsid w:val="00962825"/>
    <w:rsid w:val="009636E9"/>
    <w:rsid w:val="00967982"/>
    <w:rsid w:val="00970D02"/>
    <w:rsid w:val="00972F14"/>
    <w:rsid w:val="009744F3"/>
    <w:rsid w:val="00975D0F"/>
    <w:rsid w:val="00975D50"/>
    <w:rsid w:val="0097614A"/>
    <w:rsid w:val="0098025A"/>
    <w:rsid w:val="00984B64"/>
    <w:rsid w:val="0098597C"/>
    <w:rsid w:val="00986929"/>
    <w:rsid w:val="00987BAD"/>
    <w:rsid w:val="00992EC1"/>
    <w:rsid w:val="00993295"/>
    <w:rsid w:val="00997C6D"/>
    <w:rsid w:val="00997E13"/>
    <w:rsid w:val="009A0306"/>
    <w:rsid w:val="009A0763"/>
    <w:rsid w:val="009A15E5"/>
    <w:rsid w:val="009A1656"/>
    <w:rsid w:val="009A19BE"/>
    <w:rsid w:val="009A1B25"/>
    <w:rsid w:val="009A1EFC"/>
    <w:rsid w:val="009A349F"/>
    <w:rsid w:val="009A365A"/>
    <w:rsid w:val="009A3EF0"/>
    <w:rsid w:val="009A56FC"/>
    <w:rsid w:val="009A61FA"/>
    <w:rsid w:val="009B057A"/>
    <w:rsid w:val="009B0E50"/>
    <w:rsid w:val="009B1209"/>
    <w:rsid w:val="009B37F9"/>
    <w:rsid w:val="009B522D"/>
    <w:rsid w:val="009B5C63"/>
    <w:rsid w:val="009B7413"/>
    <w:rsid w:val="009B7BB5"/>
    <w:rsid w:val="009C1484"/>
    <w:rsid w:val="009C15E8"/>
    <w:rsid w:val="009C1617"/>
    <w:rsid w:val="009C291E"/>
    <w:rsid w:val="009C2B28"/>
    <w:rsid w:val="009C386B"/>
    <w:rsid w:val="009C39AC"/>
    <w:rsid w:val="009C3B53"/>
    <w:rsid w:val="009C4C05"/>
    <w:rsid w:val="009C7260"/>
    <w:rsid w:val="009D06C8"/>
    <w:rsid w:val="009D2DCC"/>
    <w:rsid w:val="009D45E3"/>
    <w:rsid w:val="009D47C3"/>
    <w:rsid w:val="009D4DC3"/>
    <w:rsid w:val="009D539B"/>
    <w:rsid w:val="009D7000"/>
    <w:rsid w:val="009E00DE"/>
    <w:rsid w:val="009E034F"/>
    <w:rsid w:val="009E192A"/>
    <w:rsid w:val="009E24E0"/>
    <w:rsid w:val="009E3233"/>
    <w:rsid w:val="009E4CA4"/>
    <w:rsid w:val="009E756D"/>
    <w:rsid w:val="009E7D6D"/>
    <w:rsid w:val="009E7E38"/>
    <w:rsid w:val="009F1DC5"/>
    <w:rsid w:val="009F259F"/>
    <w:rsid w:val="009F3C06"/>
    <w:rsid w:val="009F3C59"/>
    <w:rsid w:val="009F56E6"/>
    <w:rsid w:val="009F7095"/>
    <w:rsid w:val="009F71EE"/>
    <w:rsid w:val="00A0036B"/>
    <w:rsid w:val="00A029A6"/>
    <w:rsid w:val="00A04A37"/>
    <w:rsid w:val="00A056BC"/>
    <w:rsid w:val="00A07369"/>
    <w:rsid w:val="00A07DC4"/>
    <w:rsid w:val="00A10C3A"/>
    <w:rsid w:val="00A1339C"/>
    <w:rsid w:val="00A13B1D"/>
    <w:rsid w:val="00A13FC0"/>
    <w:rsid w:val="00A14010"/>
    <w:rsid w:val="00A2032C"/>
    <w:rsid w:val="00A248B6"/>
    <w:rsid w:val="00A25AF9"/>
    <w:rsid w:val="00A305C9"/>
    <w:rsid w:val="00A3230E"/>
    <w:rsid w:val="00A34AF6"/>
    <w:rsid w:val="00A34DD7"/>
    <w:rsid w:val="00A35E17"/>
    <w:rsid w:val="00A36566"/>
    <w:rsid w:val="00A36DC1"/>
    <w:rsid w:val="00A4086E"/>
    <w:rsid w:val="00A43719"/>
    <w:rsid w:val="00A43C77"/>
    <w:rsid w:val="00A441B1"/>
    <w:rsid w:val="00A46157"/>
    <w:rsid w:val="00A470CC"/>
    <w:rsid w:val="00A47E64"/>
    <w:rsid w:val="00A50574"/>
    <w:rsid w:val="00A507E3"/>
    <w:rsid w:val="00A50C13"/>
    <w:rsid w:val="00A519FB"/>
    <w:rsid w:val="00A520BB"/>
    <w:rsid w:val="00A5600F"/>
    <w:rsid w:val="00A56796"/>
    <w:rsid w:val="00A56D6E"/>
    <w:rsid w:val="00A56E8D"/>
    <w:rsid w:val="00A61E80"/>
    <w:rsid w:val="00A6273D"/>
    <w:rsid w:val="00A64DD5"/>
    <w:rsid w:val="00A6649F"/>
    <w:rsid w:val="00A6787C"/>
    <w:rsid w:val="00A70508"/>
    <w:rsid w:val="00A70D39"/>
    <w:rsid w:val="00A72EA2"/>
    <w:rsid w:val="00A758BD"/>
    <w:rsid w:val="00A770EF"/>
    <w:rsid w:val="00A80955"/>
    <w:rsid w:val="00A84AC7"/>
    <w:rsid w:val="00A84DCE"/>
    <w:rsid w:val="00A86407"/>
    <w:rsid w:val="00A86E88"/>
    <w:rsid w:val="00A87ABC"/>
    <w:rsid w:val="00A87C70"/>
    <w:rsid w:val="00A90310"/>
    <w:rsid w:val="00A919DC"/>
    <w:rsid w:val="00A91A1D"/>
    <w:rsid w:val="00A91ED1"/>
    <w:rsid w:val="00A929AA"/>
    <w:rsid w:val="00A94488"/>
    <w:rsid w:val="00A94646"/>
    <w:rsid w:val="00A94CBE"/>
    <w:rsid w:val="00A95554"/>
    <w:rsid w:val="00A96C78"/>
    <w:rsid w:val="00A96CC9"/>
    <w:rsid w:val="00AA176C"/>
    <w:rsid w:val="00AA565E"/>
    <w:rsid w:val="00AA5963"/>
    <w:rsid w:val="00AA5A1D"/>
    <w:rsid w:val="00AA64C6"/>
    <w:rsid w:val="00AA6ABC"/>
    <w:rsid w:val="00AB10F0"/>
    <w:rsid w:val="00AB21D2"/>
    <w:rsid w:val="00AB23A6"/>
    <w:rsid w:val="00AB5846"/>
    <w:rsid w:val="00AB5BD9"/>
    <w:rsid w:val="00AB6F9E"/>
    <w:rsid w:val="00AC0B76"/>
    <w:rsid w:val="00AC5546"/>
    <w:rsid w:val="00AD10F8"/>
    <w:rsid w:val="00AD41B2"/>
    <w:rsid w:val="00AD5940"/>
    <w:rsid w:val="00AE0834"/>
    <w:rsid w:val="00AE0DB0"/>
    <w:rsid w:val="00AE24B0"/>
    <w:rsid w:val="00AE5F87"/>
    <w:rsid w:val="00AF3C60"/>
    <w:rsid w:val="00AF4BE9"/>
    <w:rsid w:val="00AF4FC4"/>
    <w:rsid w:val="00AF69F7"/>
    <w:rsid w:val="00B00680"/>
    <w:rsid w:val="00B00C31"/>
    <w:rsid w:val="00B01895"/>
    <w:rsid w:val="00B02FE4"/>
    <w:rsid w:val="00B03487"/>
    <w:rsid w:val="00B046B2"/>
    <w:rsid w:val="00B0523E"/>
    <w:rsid w:val="00B05880"/>
    <w:rsid w:val="00B05AE2"/>
    <w:rsid w:val="00B0600A"/>
    <w:rsid w:val="00B0634A"/>
    <w:rsid w:val="00B0685A"/>
    <w:rsid w:val="00B07267"/>
    <w:rsid w:val="00B10B19"/>
    <w:rsid w:val="00B10D25"/>
    <w:rsid w:val="00B1396A"/>
    <w:rsid w:val="00B21DF3"/>
    <w:rsid w:val="00B21E36"/>
    <w:rsid w:val="00B226EF"/>
    <w:rsid w:val="00B23348"/>
    <w:rsid w:val="00B236F1"/>
    <w:rsid w:val="00B2447F"/>
    <w:rsid w:val="00B27428"/>
    <w:rsid w:val="00B32DF8"/>
    <w:rsid w:val="00B34162"/>
    <w:rsid w:val="00B3666A"/>
    <w:rsid w:val="00B3682B"/>
    <w:rsid w:val="00B3683C"/>
    <w:rsid w:val="00B42371"/>
    <w:rsid w:val="00B44151"/>
    <w:rsid w:val="00B4498C"/>
    <w:rsid w:val="00B45200"/>
    <w:rsid w:val="00B4666E"/>
    <w:rsid w:val="00B469A1"/>
    <w:rsid w:val="00B47E42"/>
    <w:rsid w:val="00B521AD"/>
    <w:rsid w:val="00B533DE"/>
    <w:rsid w:val="00B53DAC"/>
    <w:rsid w:val="00B55997"/>
    <w:rsid w:val="00B57011"/>
    <w:rsid w:val="00B570BF"/>
    <w:rsid w:val="00B5799C"/>
    <w:rsid w:val="00B60F4C"/>
    <w:rsid w:val="00B6137B"/>
    <w:rsid w:val="00B61650"/>
    <w:rsid w:val="00B623DD"/>
    <w:rsid w:val="00B638E1"/>
    <w:rsid w:val="00B64645"/>
    <w:rsid w:val="00B65DCC"/>
    <w:rsid w:val="00B662A5"/>
    <w:rsid w:val="00B66322"/>
    <w:rsid w:val="00B66FC1"/>
    <w:rsid w:val="00B700FA"/>
    <w:rsid w:val="00B7159B"/>
    <w:rsid w:val="00B71F1A"/>
    <w:rsid w:val="00B7238B"/>
    <w:rsid w:val="00B73712"/>
    <w:rsid w:val="00B737B5"/>
    <w:rsid w:val="00B76555"/>
    <w:rsid w:val="00B7799F"/>
    <w:rsid w:val="00B816D7"/>
    <w:rsid w:val="00B829E1"/>
    <w:rsid w:val="00B8377E"/>
    <w:rsid w:val="00B843CF"/>
    <w:rsid w:val="00B84D2B"/>
    <w:rsid w:val="00B86166"/>
    <w:rsid w:val="00B9064B"/>
    <w:rsid w:val="00B919FE"/>
    <w:rsid w:val="00B92CB0"/>
    <w:rsid w:val="00B93A1A"/>
    <w:rsid w:val="00B9402B"/>
    <w:rsid w:val="00B9799F"/>
    <w:rsid w:val="00B97C98"/>
    <w:rsid w:val="00BA0194"/>
    <w:rsid w:val="00BA0D49"/>
    <w:rsid w:val="00BA169C"/>
    <w:rsid w:val="00BA221D"/>
    <w:rsid w:val="00BA35B8"/>
    <w:rsid w:val="00BA3F9E"/>
    <w:rsid w:val="00BA57AE"/>
    <w:rsid w:val="00BA5E0F"/>
    <w:rsid w:val="00BA63D6"/>
    <w:rsid w:val="00BA7BBB"/>
    <w:rsid w:val="00BB001A"/>
    <w:rsid w:val="00BB0B1F"/>
    <w:rsid w:val="00BB1554"/>
    <w:rsid w:val="00BB21FF"/>
    <w:rsid w:val="00BB2FFA"/>
    <w:rsid w:val="00BB3A9D"/>
    <w:rsid w:val="00BB3B9B"/>
    <w:rsid w:val="00BB3E17"/>
    <w:rsid w:val="00BB3EAA"/>
    <w:rsid w:val="00BB4369"/>
    <w:rsid w:val="00BB4831"/>
    <w:rsid w:val="00BB51AA"/>
    <w:rsid w:val="00BB554C"/>
    <w:rsid w:val="00BB7365"/>
    <w:rsid w:val="00BC0B18"/>
    <w:rsid w:val="00BC1B4C"/>
    <w:rsid w:val="00BC1C14"/>
    <w:rsid w:val="00BC1D8F"/>
    <w:rsid w:val="00BC6551"/>
    <w:rsid w:val="00BC6EC6"/>
    <w:rsid w:val="00BD0B92"/>
    <w:rsid w:val="00BD1E20"/>
    <w:rsid w:val="00BD2928"/>
    <w:rsid w:val="00BD657C"/>
    <w:rsid w:val="00BE3CB4"/>
    <w:rsid w:val="00BE41C0"/>
    <w:rsid w:val="00BE4960"/>
    <w:rsid w:val="00BF050A"/>
    <w:rsid w:val="00BF1F98"/>
    <w:rsid w:val="00BF430C"/>
    <w:rsid w:val="00BF56DA"/>
    <w:rsid w:val="00BF619A"/>
    <w:rsid w:val="00BF68DB"/>
    <w:rsid w:val="00BF6E24"/>
    <w:rsid w:val="00BF7945"/>
    <w:rsid w:val="00C039FA"/>
    <w:rsid w:val="00C0563D"/>
    <w:rsid w:val="00C06973"/>
    <w:rsid w:val="00C06E81"/>
    <w:rsid w:val="00C10688"/>
    <w:rsid w:val="00C119E3"/>
    <w:rsid w:val="00C125E8"/>
    <w:rsid w:val="00C16D5F"/>
    <w:rsid w:val="00C20AB1"/>
    <w:rsid w:val="00C20F91"/>
    <w:rsid w:val="00C270E9"/>
    <w:rsid w:val="00C30926"/>
    <w:rsid w:val="00C31BA4"/>
    <w:rsid w:val="00C3268C"/>
    <w:rsid w:val="00C32982"/>
    <w:rsid w:val="00C33A36"/>
    <w:rsid w:val="00C33EAE"/>
    <w:rsid w:val="00C34142"/>
    <w:rsid w:val="00C36B77"/>
    <w:rsid w:val="00C3701C"/>
    <w:rsid w:val="00C41110"/>
    <w:rsid w:val="00C441BA"/>
    <w:rsid w:val="00C46684"/>
    <w:rsid w:val="00C46B09"/>
    <w:rsid w:val="00C5160E"/>
    <w:rsid w:val="00C5263D"/>
    <w:rsid w:val="00C530E4"/>
    <w:rsid w:val="00C54358"/>
    <w:rsid w:val="00C554C0"/>
    <w:rsid w:val="00C55DB6"/>
    <w:rsid w:val="00C65E00"/>
    <w:rsid w:val="00C66069"/>
    <w:rsid w:val="00C67C84"/>
    <w:rsid w:val="00C70705"/>
    <w:rsid w:val="00C7094E"/>
    <w:rsid w:val="00C7103A"/>
    <w:rsid w:val="00C72EC6"/>
    <w:rsid w:val="00C7740B"/>
    <w:rsid w:val="00C9087C"/>
    <w:rsid w:val="00C91548"/>
    <w:rsid w:val="00C915A6"/>
    <w:rsid w:val="00C9266C"/>
    <w:rsid w:val="00C946CA"/>
    <w:rsid w:val="00C94702"/>
    <w:rsid w:val="00C94C2D"/>
    <w:rsid w:val="00C94F77"/>
    <w:rsid w:val="00C95F27"/>
    <w:rsid w:val="00C96561"/>
    <w:rsid w:val="00CA06D0"/>
    <w:rsid w:val="00CA0B23"/>
    <w:rsid w:val="00CA0BFC"/>
    <w:rsid w:val="00CA15F2"/>
    <w:rsid w:val="00CA1C8F"/>
    <w:rsid w:val="00CA31C6"/>
    <w:rsid w:val="00CA4352"/>
    <w:rsid w:val="00CA491C"/>
    <w:rsid w:val="00CA5715"/>
    <w:rsid w:val="00CA58D4"/>
    <w:rsid w:val="00CA5AFF"/>
    <w:rsid w:val="00CB05FB"/>
    <w:rsid w:val="00CB174A"/>
    <w:rsid w:val="00CB3AE4"/>
    <w:rsid w:val="00CC0A03"/>
    <w:rsid w:val="00CC0C8C"/>
    <w:rsid w:val="00CC0DF3"/>
    <w:rsid w:val="00CC2376"/>
    <w:rsid w:val="00CC7BCA"/>
    <w:rsid w:val="00CC7C5B"/>
    <w:rsid w:val="00CD0B35"/>
    <w:rsid w:val="00CD5E2C"/>
    <w:rsid w:val="00CD690A"/>
    <w:rsid w:val="00CD70EA"/>
    <w:rsid w:val="00CD7ED4"/>
    <w:rsid w:val="00CE1807"/>
    <w:rsid w:val="00CE29C4"/>
    <w:rsid w:val="00CE3DAC"/>
    <w:rsid w:val="00CE43AF"/>
    <w:rsid w:val="00CE53ED"/>
    <w:rsid w:val="00CE63F2"/>
    <w:rsid w:val="00CF31CD"/>
    <w:rsid w:val="00CF41F1"/>
    <w:rsid w:val="00CF469E"/>
    <w:rsid w:val="00CF494D"/>
    <w:rsid w:val="00CF6A9A"/>
    <w:rsid w:val="00CF7623"/>
    <w:rsid w:val="00CF7C29"/>
    <w:rsid w:val="00D0325A"/>
    <w:rsid w:val="00D036B8"/>
    <w:rsid w:val="00D03B2E"/>
    <w:rsid w:val="00D03DDB"/>
    <w:rsid w:val="00D04717"/>
    <w:rsid w:val="00D05739"/>
    <w:rsid w:val="00D06C57"/>
    <w:rsid w:val="00D07853"/>
    <w:rsid w:val="00D10D01"/>
    <w:rsid w:val="00D13608"/>
    <w:rsid w:val="00D13689"/>
    <w:rsid w:val="00D1373D"/>
    <w:rsid w:val="00D1469D"/>
    <w:rsid w:val="00D15141"/>
    <w:rsid w:val="00D16D7A"/>
    <w:rsid w:val="00D17636"/>
    <w:rsid w:val="00D206CA"/>
    <w:rsid w:val="00D23DDA"/>
    <w:rsid w:val="00D2603F"/>
    <w:rsid w:val="00D262D6"/>
    <w:rsid w:val="00D26E94"/>
    <w:rsid w:val="00D26FBA"/>
    <w:rsid w:val="00D2721B"/>
    <w:rsid w:val="00D276A4"/>
    <w:rsid w:val="00D32288"/>
    <w:rsid w:val="00D3305C"/>
    <w:rsid w:val="00D3352D"/>
    <w:rsid w:val="00D3496D"/>
    <w:rsid w:val="00D34C29"/>
    <w:rsid w:val="00D37975"/>
    <w:rsid w:val="00D40D24"/>
    <w:rsid w:val="00D417DD"/>
    <w:rsid w:val="00D41CBA"/>
    <w:rsid w:val="00D42567"/>
    <w:rsid w:val="00D4502A"/>
    <w:rsid w:val="00D452CC"/>
    <w:rsid w:val="00D46848"/>
    <w:rsid w:val="00D469F7"/>
    <w:rsid w:val="00D4702D"/>
    <w:rsid w:val="00D5017D"/>
    <w:rsid w:val="00D512D9"/>
    <w:rsid w:val="00D52EFE"/>
    <w:rsid w:val="00D56241"/>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7589"/>
    <w:rsid w:val="00D77B0F"/>
    <w:rsid w:val="00D82327"/>
    <w:rsid w:val="00D83044"/>
    <w:rsid w:val="00D84243"/>
    <w:rsid w:val="00D90285"/>
    <w:rsid w:val="00D92DAC"/>
    <w:rsid w:val="00D9318E"/>
    <w:rsid w:val="00D93739"/>
    <w:rsid w:val="00D94A95"/>
    <w:rsid w:val="00D94B4C"/>
    <w:rsid w:val="00D97FBF"/>
    <w:rsid w:val="00DA0512"/>
    <w:rsid w:val="00DA0BCD"/>
    <w:rsid w:val="00DA6209"/>
    <w:rsid w:val="00DA6B69"/>
    <w:rsid w:val="00DA7858"/>
    <w:rsid w:val="00DB172B"/>
    <w:rsid w:val="00DB28D1"/>
    <w:rsid w:val="00DB6E34"/>
    <w:rsid w:val="00DB715C"/>
    <w:rsid w:val="00DB722B"/>
    <w:rsid w:val="00DC05AC"/>
    <w:rsid w:val="00DC3050"/>
    <w:rsid w:val="00DC3A4B"/>
    <w:rsid w:val="00DD000B"/>
    <w:rsid w:val="00DD2119"/>
    <w:rsid w:val="00DD23BA"/>
    <w:rsid w:val="00DD45D1"/>
    <w:rsid w:val="00DD5253"/>
    <w:rsid w:val="00DD6595"/>
    <w:rsid w:val="00DD6921"/>
    <w:rsid w:val="00DD7B81"/>
    <w:rsid w:val="00DE1F7B"/>
    <w:rsid w:val="00DE279E"/>
    <w:rsid w:val="00DE4C83"/>
    <w:rsid w:val="00DE554D"/>
    <w:rsid w:val="00DF070A"/>
    <w:rsid w:val="00DF0EBC"/>
    <w:rsid w:val="00DF12A4"/>
    <w:rsid w:val="00DF2380"/>
    <w:rsid w:val="00DF29E5"/>
    <w:rsid w:val="00DF4537"/>
    <w:rsid w:val="00DF4925"/>
    <w:rsid w:val="00DF4DAC"/>
    <w:rsid w:val="00DF692B"/>
    <w:rsid w:val="00E00C54"/>
    <w:rsid w:val="00E031BE"/>
    <w:rsid w:val="00E03744"/>
    <w:rsid w:val="00E03A44"/>
    <w:rsid w:val="00E056C3"/>
    <w:rsid w:val="00E05807"/>
    <w:rsid w:val="00E06B1D"/>
    <w:rsid w:val="00E07961"/>
    <w:rsid w:val="00E07975"/>
    <w:rsid w:val="00E123D4"/>
    <w:rsid w:val="00E1334E"/>
    <w:rsid w:val="00E13CBE"/>
    <w:rsid w:val="00E13D19"/>
    <w:rsid w:val="00E14FDB"/>
    <w:rsid w:val="00E16873"/>
    <w:rsid w:val="00E17167"/>
    <w:rsid w:val="00E17A73"/>
    <w:rsid w:val="00E2154D"/>
    <w:rsid w:val="00E21866"/>
    <w:rsid w:val="00E21B47"/>
    <w:rsid w:val="00E222C2"/>
    <w:rsid w:val="00E22B0F"/>
    <w:rsid w:val="00E23CB2"/>
    <w:rsid w:val="00E23D12"/>
    <w:rsid w:val="00E243F5"/>
    <w:rsid w:val="00E26007"/>
    <w:rsid w:val="00E265DA"/>
    <w:rsid w:val="00E278FD"/>
    <w:rsid w:val="00E27AD8"/>
    <w:rsid w:val="00E30C60"/>
    <w:rsid w:val="00E3149F"/>
    <w:rsid w:val="00E3171D"/>
    <w:rsid w:val="00E32D5F"/>
    <w:rsid w:val="00E32D9C"/>
    <w:rsid w:val="00E344FC"/>
    <w:rsid w:val="00E3534A"/>
    <w:rsid w:val="00E35646"/>
    <w:rsid w:val="00E371B0"/>
    <w:rsid w:val="00E40EE2"/>
    <w:rsid w:val="00E44B7E"/>
    <w:rsid w:val="00E45A9A"/>
    <w:rsid w:val="00E45DF7"/>
    <w:rsid w:val="00E46A53"/>
    <w:rsid w:val="00E5014C"/>
    <w:rsid w:val="00E51D5E"/>
    <w:rsid w:val="00E535E5"/>
    <w:rsid w:val="00E54773"/>
    <w:rsid w:val="00E5560C"/>
    <w:rsid w:val="00E56011"/>
    <w:rsid w:val="00E60540"/>
    <w:rsid w:val="00E608C3"/>
    <w:rsid w:val="00E61D47"/>
    <w:rsid w:val="00E65952"/>
    <w:rsid w:val="00E663E1"/>
    <w:rsid w:val="00E6655E"/>
    <w:rsid w:val="00E72C9D"/>
    <w:rsid w:val="00E73046"/>
    <w:rsid w:val="00E7364B"/>
    <w:rsid w:val="00E758D0"/>
    <w:rsid w:val="00E75B18"/>
    <w:rsid w:val="00E77471"/>
    <w:rsid w:val="00E80318"/>
    <w:rsid w:val="00E81829"/>
    <w:rsid w:val="00E82068"/>
    <w:rsid w:val="00E830C7"/>
    <w:rsid w:val="00E8327E"/>
    <w:rsid w:val="00E84FA6"/>
    <w:rsid w:val="00E85475"/>
    <w:rsid w:val="00E85871"/>
    <w:rsid w:val="00E86D58"/>
    <w:rsid w:val="00E917C4"/>
    <w:rsid w:val="00E95A06"/>
    <w:rsid w:val="00E962CB"/>
    <w:rsid w:val="00E969A8"/>
    <w:rsid w:val="00EA0287"/>
    <w:rsid w:val="00EA2DAE"/>
    <w:rsid w:val="00EA4264"/>
    <w:rsid w:val="00EA4C97"/>
    <w:rsid w:val="00EA59FE"/>
    <w:rsid w:val="00EA636D"/>
    <w:rsid w:val="00EB1A34"/>
    <w:rsid w:val="00EB1D0C"/>
    <w:rsid w:val="00EB2247"/>
    <w:rsid w:val="00EB25F6"/>
    <w:rsid w:val="00EB3286"/>
    <w:rsid w:val="00EB34F1"/>
    <w:rsid w:val="00EB44EA"/>
    <w:rsid w:val="00EB47AC"/>
    <w:rsid w:val="00EB52A9"/>
    <w:rsid w:val="00EB6BEF"/>
    <w:rsid w:val="00EC0E26"/>
    <w:rsid w:val="00EC162F"/>
    <w:rsid w:val="00EC1E89"/>
    <w:rsid w:val="00EC4C6E"/>
    <w:rsid w:val="00EC4FE6"/>
    <w:rsid w:val="00EC6BAF"/>
    <w:rsid w:val="00EC742C"/>
    <w:rsid w:val="00EC7453"/>
    <w:rsid w:val="00ED0E41"/>
    <w:rsid w:val="00ED1416"/>
    <w:rsid w:val="00ED1604"/>
    <w:rsid w:val="00ED305F"/>
    <w:rsid w:val="00ED4524"/>
    <w:rsid w:val="00ED4B34"/>
    <w:rsid w:val="00ED4D4E"/>
    <w:rsid w:val="00EE1B25"/>
    <w:rsid w:val="00EE20CD"/>
    <w:rsid w:val="00EE2AB8"/>
    <w:rsid w:val="00EE2EA0"/>
    <w:rsid w:val="00EE3070"/>
    <w:rsid w:val="00EE4318"/>
    <w:rsid w:val="00EE665F"/>
    <w:rsid w:val="00EE6B70"/>
    <w:rsid w:val="00EF00F7"/>
    <w:rsid w:val="00EF0384"/>
    <w:rsid w:val="00EF0B73"/>
    <w:rsid w:val="00EF335B"/>
    <w:rsid w:val="00EF4C0D"/>
    <w:rsid w:val="00EF4FC5"/>
    <w:rsid w:val="00EF555C"/>
    <w:rsid w:val="00EF5853"/>
    <w:rsid w:val="00EF64F9"/>
    <w:rsid w:val="00EF7275"/>
    <w:rsid w:val="00F0183E"/>
    <w:rsid w:val="00F02D13"/>
    <w:rsid w:val="00F03901"/>
    <w:rsid w:val="00F03CEC"/>
    <w:rsid w:val="00F06221"/>
    <w:rsid w:val="00F06CB5"/>
    <w:rsid w:val="00F10716"/>
    <w:rsid w:val="00F10C46"/>
    <w:rsid w:val="00F11598"/>
    <w:rsid w:val="00F14110"/>
    <w:rsid w:val="00F147F0"/>
    <w:rsid w:val="00F20230"/>
    <w:rsid w:val="00F20E7F"/>
    <w:rsid w:val="00F22214"/>
    <w:rsid w:val="00F225A9"/>
    <w:rsid w:val="00F24CC4"/>
    <w:rsid w:val="00F276BF"/>
    <w:rsid w:val="00F31D86"/>
    <w:rsid w:val="00F34AE8"/>
    <w:rsid w:val="00F36C10"/>
    <w:rsid w:val="00F378B6"/>
    <w:rsid w:val="00F4019D"/>
    <w:rsid w:val="00F4203E"/>
    <w:rsid w:val="00F42690"/>
    <w:rsid w:val="00F42A50"/>
    <w:rsid w:val="00F44E3F"/>
    <w:rsid w:val="00F462A7"/>
    <w:rsid w:val="00F46345"/>
    <w:rsid w:val="00F52517"/>
    <w:rsid w:val="00F541A9"/>
    <w:rsid w:val="00F563CF"/>
    <w:rsid w:val="00F56D9E"/>
    <w:rsid w:val="00F57211"/>
    <w:rsid w:val="00F57437"/>
    <w:rsid w:val="00F61477"/>
    <w:rsid w:val="00F61C7C"/>
    <w:rsid w:val="00F61EE6"/>
    <w:rsid w:val="00F63123"/>
    <w:rsid w:val="00F631D1"/>
    <w:rsid w:val="00F65581"/>
    <w:rsid w:val="00F67C56"/>
    <w:rsid w:val="00F70ED8"/>
    <w:rsid w:val="00F71602"/>
    <w:rsid w:val="00F75A7F"/>
    <w:rsid w:val="00F75BF9"/>
    <w:rsid w:val="00F75E6A"/>
    <w:rsid w:val="00F769C7"/>
    <w:rsid w:val="00F771BE"/>
    <w:rsid w:val="00F77AE5"/>
    <w:rsid w:val="00F825E6"/>
    <w:rsid w:val="00F85A4D"/>
    <w:rsid w:val="00F87035"/>
    <w:rsid w:val="00F91D49"/>
    <w:rsid w:val="00F91DC3"/>
    <w:rsid w:val="00F922D6"/>
    <w:rsid w:val="00F92A3D"/>
    <w:rsid w:val="00F9313B"/>
    <w:rsid w:val="00F94F28"/>
    <w:rsid w:val="00F952B4"/>
    <w:rsid w:val="00F9557E"/>
    <w:rsid w:val="00F96870"/>
    <w:rsid w:val="00F96D16"/>
    <w:rsid w:val="00FA05A0"/>
    <w:rsid w:val="00FA12EA"/>
    <w:rsid w:val="00FA3E06"/>
    <w:rsid w:val="00FA5902"/>
    <w:rsid w:val="00FA7F8A"/>
    <w:rsid w:val="00FB0BCF"/>
    <w:rsid w:val="00FB25BC"/>
    <w:rsid w:val="00FB300F"/>
    <w:rsid w:val="00FB5ED7"/>
    <w:rsid w:val="00FB6903"/>
    <w:rsid w:val="00FC3AFF"/>
    <w:rsid w:val="00FC3D77"/>
    <w:rsid w:val="00FC51AC"/>
    <w:rsid w:val="00FC5B24"/>
    <w:rsid w:val="00FC60C6"/>
    <w:rsid w:val="00FC71CD"/>
    <w:rsid w:val="00FD01C9"/>
    <w:rsid w:val="00FD02FE"/>
    <w:rsid w:val="00FD0DC1"/>
    <w:rsid w:val="00FD49DF"/>
    <w:rsid w:val="00FD52E4"/>
    <w:rsid w:val="00FD69A9"/>
    <w:rsid w:val="00FD7DA8"/>
    <w:rsid w:val="00FE2AD6"/>
    <w:rsid w:val="00FE3787"/>
    <w:rsid w:val="00FE63AF"/>
    <w:rsid w:val="00FE6832"/>
    <w:rsid w:val="00FE79DE"/>
    <w:rsid w:val="00FE7A0B"/>
    <w:rsid w:val="00FF104F"/>
    <w:rsid w:val="00FF20A7"/>
    <w:rsid w:val="00FF24F6"/>
    <w:rsid w:val="00FF39D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153"/>
    <o:shapelayout v:ext="edit">
      <o:idmap v:ext="edit" data="1"/>
    </o:shapelayout>
  </w:shapeDefaults>
  <w:decimalSymbol w:val=","/>
  <w:listSeparator w:val=";"/>
  <w15:docId w15:val="{502CEE88-AC11-4C78-8FF5-01C6C702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0"/>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semiHidden/>
    <w:unhideWhenUsed/>
    <w:rsid w:val="00474D46"/>
    <w:pPr>
      <w:spacing w:after="120" w:line="480" w:lineRule="auto"/>
    </w:pPr>
  </w:style>
  <w:style w:type="character" w:customStyle="1" w:styleId="Corpodetexto2Char">
    <w:name w:val="Corpo de texto 2 Char"/>
    <w:basedOn w:val="Fontepargpadro"/>
    <w:link w:val="Corpodetexto2"/>
    <w:uiPriority w:val="99"/>
    <w:semiHidden/>
    <w:rsid w:val="00474D46"/>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208312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0975414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76629718">
      <w:bodyDiv w:val="1"/>
      <w:marLeft w:val="0"/>
      <w:marRight w:val="0"/>
      <w:marTop w:val="0"/>
      <w:marBottom w:val="0"/>
      <w:divBdr>
        <w:top w:val="none" w:sz="0" w:space="0" w:color="auto"/>
        <w:left w:val="none" w:sz="0" w:space="0" w:color="auto"/>
        <w:bottom w:val="none" w:sz="0" w:space="0" w:color="auto"/>
        <w:right w:val="none" w:sz="0" w:space="0" w:color="auto"/>
      </w:divBdr>
    </w:div>
    <w:div w:id="1193542729">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82844025">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1805584729">
      <w:bodyDiv w:val="1"/>
      <w:marLeft w:val="0"/>
      <w:marRight w:val="0"/>
      <w:marTop w:val="0"/>
      <w:marBottom w:val="0"/>
      <w:divBdr>
        <w:top w:val="none" w:sz="0" w:space="0" w:color="auto"/>
        <w:left w:val="none" w:sz="0" w:space="0" w:color="auto"/>
        <w:bottom w:val="none" w:sz="0" w:space="0" w:color="auto"/>
        <w:right w:val="none" w:sz="0" w:space="0" w:color="auto"/>
      </w:divBdr>
    </w:div>
    <w:div w:id="193589530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6A0C7-C37A-4E84-BBE9-300490475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7608</Words>
  <Characters>41084</Characters>
  <Application>Microsoft Office Word</Application>
  <DocSecurity>4</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Alberto Berain Alves</cp:lastModifiedBy>
  <cp:revision>2</cp:revision>
  <cp:lastPrinted>2019-09-27T19:20:00Z</cp:lastPrinted>
  <dcterms:created xsi:type="dcterms:W3CDTF">2019-10-07T18:11:00Z</dcterms:created>
  <dcterms:modified xsi:type="dcterms:W3CDTF">2019-10-07T18:11:00Z</dcterms:modified>
</cp:coreProperties>
</file>