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316B2A" w:rsidP="000B0263"/>
    <w:p w:rsidR="00316B2A" w:rsidRPr="00B42371" w:rsidRDefault="00316B2A" w:rsidP="000B0263"/>
    <w:p w:rsidR="00316B2A" w:rsidRPr="00B42371" w:rsidRDefault="00316B2A"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p>
    <w:p w:rsidR="00BA1E36" w:rsidRPr="0042450D" w:rsidRDefault="00BA1E36" w:rsidP="00C7094E">
      <w:pPr>
        <w:jc w:val="center"/>
        <w:rPr>
          <w:rFonts w:eastAsia="Times New Roman"/>
          <w:sz w:val="24"/>
          <w:szCs w:val="20"/>
        </w:rPr>
      </w:pPr>
    </w:p>
    <w:p w:rsidR="00DE71A1" w:rsidRPr="0042450D" w:rsidRDefault="00DE71A1" w:rsidP="00AD50E3">
      <w:pPr>
        <w:jc w:val="center"/>
        <w:rPr>
          <w:rFonts w:eastAsia="Times New Roman"/>
          <w:sz w:val="24"/>
          <w:szCs w:val="20"/>
        </w:rPr>
      </w:pPr>
      <w:r w:rsidRPr="0042450D">
        <w:rPr>
          <w:rFonts w:eastAsia="Times New Roman"/>
          <w:sz w:val="24"/>
          <w:szCs w:val="20"/>
        </w:rPr>
        <w:t xml:space="preserve">EMPREITADA POR PREÇO </w:t>
      </w:r>
      <w:r w:rsidR="00092508" w:rsidRPr="0042450D">
        <w:rPr>
          <w:rFonts w:eastAsia="Times New Roman"/>
          <w:sz w:val="24"/>
          <w:szCs w:val="20"/>
        </w:rPr>
        <w:t>UNITÁRIO</w:t>
      </w:r>
    </w:p>
    <w:p w:rsidR="00DE71A1" w:rsidRPr="0042450D" w:rsidRDefault="00DE71A1" w:rsidP="00C7094E">
      <w:pPr>
        <w:jc w:val="center"/>
        <w:rPr>
          <w:rFonts w:eastAsia="Times New Roman"/>
          <w:sz w:val="24"/>
          <w:szCs w:val="20"/>
        </w:rPr>
      </w:pPr>
      <w:r w:rsidRPr="0042450D">
        <w:rPr>
          <w:rFonts w:eastAsia="Times New Roman"/>
          <w:sz w:val="24"/>
          <w:szCs w:val="20"/>
        </w:rPr>
        <w:t xml:space="preserve">VALOR ESTIMADO PÚBLICO </w:t>
      </w:r>
    </w:p>
    <w:p w:rsidR="000A762D" w:rsidRPr="0042450D" w:rsidRDefault="000A762D" w:rsidP="00C7094E">
      <w:pPr>
        <w:jc w:val="center"/>
        <w:rPr>
          <w:rFonts w:eastAsia="Times New Roman"/>
          <w:sz w:val="24"/>
          <w:szCs w:val="20"/>
        </w:rPr>
      </w:pPr>
      <w:r w:rsidRPr="0042450D">
        <w:rPr>
          <w:rFonts w:eastAsia="Times New Roman"/>
          <w:sz w:val="24"/>
          <w:szCs w:val="20"/>
        </w:rPr>
        <w:t xml:space="preserve">MAIOR DESCONTO </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Pr="0042450D" w:rsidRDefault="00316B2A" w:rsidP="000B0263"/>
    <w:p w:rsidR="00316B2A" w:rsidRPr="0042450D" w:rsidRDefault="00316B2A" w:rsidP="000B0263"/>
    <w:p w:rsidR="00C7094E" w:rsidRPr="006609E3" w:rsidRDefault="001E3217" w:rsidP="00C7094E">
      <w:pPr>
        <w:rPr>
          <w:b/>
          <w:sz w:val="24"/>
        </w:rPr>
      </w:pPr>
      <w:r w:rsidRPr="0042450D">
        <w:rPr>
          <w:b/>
          <w:sz w:val="24"/>
        </w:rPr>
        <w:t xml:space="preserve">EXECUÇÃO </w:t>
      </w:r>
      <w:r w:rsidR="00A54CE4">
        <w:rPr>
          <w:b/>
          <w:sz w:val="24"/>
        </w:rPr>
        <w:t xml:space="preserve">DE OBRAS </w:t>
      </w:r>
      <w:r w:rsidR="00836465">
        <w:rPr>
          <w:b/>
          <w:sz w:val="24"/>
        </w:rPr>
        <w:t>D</w:t>
      </w:r>
      <w:r w:rsidR="00A54CE4">
        <w:rPr>
          <w:b/>
          <w:sz w:val="24"/>
        </w:rPr>
        <w:t>E</w:t>
      </w:r>
      <w:r w:rsidR="00836465">
        <w:rPr>
          <w:b/>
          <w:sz w:val="24"/>
        </w:rPr>
        <w:t xml:space="preserve"> DRENAGEM E</w:t>
      </w:r>
      <w:r w:rsidR="00A54CE4">
        <w:rPr>
          <w:b/>
          <w:sz w:val="24"/>
        </w:rPr>
        <w:t xml:space="preserve"> </w:t>
      </w:r>
      <w:r w:rsidR="00836465">
        <w:rPr>
          <w:b/>
          <w:sz w:val="24"/>
        </w:rPr>
        <w:t xml:space="preserve">PAVIMENTAÇÃO EM </w:t>
      </w:r>
      <w:r w:rsidR="007410E1">
        <w:rPr>
          <w:b/>
          <w:sz w:val="24"/>
        </w:rPr>
        <w:t>BLOCOS DE CONC</w:t>
      </w:r>
      <w:r w:rsidR="00D16DCC">
        <w:rPr>
          <w:b/>
          <w:sz w:val="24"/>
        </w:rPr>
        <w:t>RETO SEXTAVADOS</w:t>
      </w:r>
      <w:r w:rsidR="009A3247">
        <w:rPr>
          <w:b/>
          <w:sz w:val="24"/>
        </w:rPr>
        <w:t xml:space="preserve">, </w:t>
      </w:r>
      <w:r w:rsidR="00D16DCC">
        <w:rPr>
          <w:b/>
          <w:sz w:val="24"/>
        </w:rPr>
        <w:t>NA COMUNIDADE</w:t>
      </w:r>
      <w:r w:rsidR="003F4DD9">
        <w:rPr>
          <w:b/>
          <w:sz w:val="24"/>
        </w:rPr>
        <w:t xml:space="preserve"> RURAL</w:t>
      </w:r>
      <w:r w:rsidR="00E60B3B">
        <w:rPr>
          <w:b/>
          <w:sz w:val="24"/>
        </w:rPr>
        <w:t xml:space="preserve"> DE VILA ALEXANDRE MASCARENHAS</w:t>
      </w:r>
      <w:r w:rsidR="007410E1">
        <w:rPr>
          <w:b/>
          <w:sz w:val="24"/>
        </w:rPr>
        <w:t xml:space="preserve"> </w:t>
      </w:r>
      <w:r w:rsidR="00836465">
        <w:rPr>
          <w:b/>
          <w:sz w:val="24"/>
        </w:rPr>
        <w:t xml:space="preserve">COM ÁREA TOTAL DE </w:t>
      </w:r>
      <w:r w:rsidR="00E60B3B">
        <w:rPr>
          <w:b/>
          <w:sz w:val="24"/>
        </w:rPr>
        <w:t>2.231,24</w:t>
      </w:r>
      <w:r w:rsidR="00836465">
        <w:rPr>
          <w:b/>
          <w:sz w:val="24"/>
        </w:rPr>
        <w:t xml:space="preserve"> M²</w:t>
      </w:r>
      <w:r w:rsidR="00D16DCC">
        <w:rPr>
          <w:b/>
          <w:sz w:val="24"/>
        </w:rPr>
        <w:t>,</w:t>
      </w:r>
      <w:r w:rsidR="00836465">
        <w:rPr>
          <w:b/>
          <w:sz w:val="24"/>
        </w:rPr>
        <w:t xml:space="preserve"> NO MUNICÍPIO DE </w:t>
      </w:r>
      <w:r w:rsidR="00E60B3B">
        <w:rPr>
          <w:b/>
          <w:sz w:val="24"/>
        </w:rPr>
        <w:t>GOUVEIA</w:t>
      </w:r>
      <w:r w:rsidR="00836465">
        <w:rPr>
          <w:b/>
          <w:sz w:val="24"/>
        </w:rPr>
        <w:t>, NA ÁREA DE ATUAÇÃO DA 1ª SUPERINTENDÊNCIA REGIONAL DA CODEVASF, NO ESTADO DE MINAS GERAIS.</w:t>
      </w:r>
    </w:p>
    <w:p w:rsidR="00316B2A" w:rsidRPr="0042450D" w:rsidRDefault="00316B2A" w:rsidP="000B0263"/>
    <w:p w:rsidR="00316B2A" w:rsidRPr="00B42371" w:rsidRDefault="00316B2A" w:rsidP="000B0263"/>
    <w:p w:rsidR="00316B2A" w:rsidRPr="00B42371" w:rsidRDefault="00316B2A" w:rsidP="000B0263"/>
    <w:p w:rsidR="00316B2A" w:rsidRPr="00B42371" w:rsidRDefault="00316B2A" w:rsidP="000B0263"/>
    <w:p w:rsidR="002A2F86" w:rsidRDefault="002A2F86" w:rsidP="002A2F86">
      <w:pPr>
        <w:tabs>
          <w:tab w:val="left" w:pos="-993"/>
          <w:tab w:val="left" w:pos="1008"/>
          <w:tab w:val="left" w:pos="2448"/>
          <w:tab w:val="left" w:pos="3168"/>
          <w:tab w:val="left" w:pos="3888"/>
          <w:tab w:val="left" w:pos="4608"/>
          <w:tab w:val="left" w:pos="5328"/>
          <w:tab w:val="left" w:pos="6048"/>
          <w:tab w:val="left" w:pos="6768"/>
        </w:tabs>
        <w:suppressAutoHyphens/>
        <w:ind w:left="1701" w:right="1840"/>
        <w:rPr>
          <w:rFonts w:eastAsia="Times New Roman"/>
          <w:color w:val="FF0000"/>
          <w:sz w:val="24"/>
          <w:szCs w:val="20"/>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023DB1" w:rsidP="005B087E">
      <w:pPr>
        <w:ind w:left="-1276" w:right="-710"/>
        <w:jc w:val="center"/>
        <w:rPr>
          <w:szCs w:val="20"/>
        </w:rPr>
      </w:pPr>
      <w:r>
        <w:rPr>
          <w:b/>
          <w:sz w:val="24"/>
        </w:rPr>
        <w:t>Junho</w:t>
      </w:r>
      <w:r w:rsidR="00BE439A">
        <w:rPr>
          <w:b/>
          <w:sz w:val="24"/>
        </w:rPr>
        <w:t xml:space="preserve"> </w:t>
      </w:r>
      <w:r w:rsidR="007142E1">
        <w:rPr>
          <w:b/>
          <w:sz w:val="24"/>
        </w:rPr>
        <w:t>/</w:t>
      </w:r>
      <w:r w:rsidR="00BE439A">
        <w:rPr>
          <w:b/>
          <w:sz w:val="24"/>
        </w:rPr>
        <w:t xml:space="preserve"> </w:t>
      </w:r>
      <w:r w:rsidR="007142E1">
        <w:rPr>
          <w:b/>
          <w:sz w:val="24"/>
        </w:rPr>
        <w:t>201</w:t>
      </w:r>
      <w:r w:rsidR="00CD29FD">
        <w:rPr>
          <w:b/>
          <w:sz w:val="24"/>
        </w:rPr>
        <w:t>9</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1A41C4" w:rsidRPr="000974FD" w:rsidRDefault="00CF3DFD">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514937643" w:history="1">
        <w:r w:rsidR="001A41C4" w:rsidRPr="000974FD">
          <w:rPr>
            <w:rStyle w:val="Hyperlink"/>
          </w:rPr>
          <w:t>1.</w:t>
        </w:r>
        <w:r w:rsidR="001A41C4" w:rsidRPr="000974FD">
          <w:rPr>
            <w:rFonts w:asciiTheme="minorHAnsi" w:eastAsiaTheme="minorEastAsia" w:hAnsiTheme="minorHAnsi" w:cstheme="minorBidi"/>
            <w:sz w:val="22"/>
            <w:szCs w:val="22"/>
            <w:lang w:eastAsia="pt-BR"/>
          </w:rPr>
          <w:tab/>
        </w:r>
        <w:r w:rsidR="001A41C4" w:rsidRPr="000974FD">
          <w:rPr>
            <w:rStyle w:val="Hyperlink"/>
          </w:rPr>
          <w:t>OBJETO DA CONTRATAÇÃO</w:t>
        </w:r>
        <w:r w:rsidR="001A41C4" w:rsidRPr="000974FD">
          <w:rPr>
            <w:webHidden/>
          </w:rPr>
          <w:tab/>
        </w:r>
        <w:r w:rsidRPr="000974FD">
          <w:rPr>
            <w:webHidden/>
          </w:rPr>
          <w:fldChar w:fldCharType="begin"/>
        </w:r>
        <w:r w:rsidR="001A41C4" w:rsidRPr="000974FD">
          <w:rPr>
            <w:webHidden/>
          </w:rPr>
          <w:instrText xml:space="preserve"> PAGEREF _Toc514937643 \h </w:instrText>
        </w:r>
        <w:r w:rsidRPr="000974FD">
          <w:rPr>
            <w:webHidden/>
          </w:rPr>
        </w:r>
        <w:r w:rsidRPr="000974FD">
          <w:rPr>
            <w:webHidden/>
          </w:rPr>
          <w:fldChar w:fldCharType="separate"/>
        </w:r>
        <w:r w:rsidR="00C961A3">
          <w:rPr>
            <w:webHidden/>
          </w:rPr>
          <w:t>3</w:t>
        </w:r>
        <w:r w:rsidRPr="000974FD">
          <w:rPr>
            <w:webHidden/>
          </w:rPr>
          <w:fldChar w:fldCharType="end"/>
        </w:r>
      </w:hyperlink>
    </w:p>
    <w:p w:rsidR="001A41C4" w:rsidRPr="000974FD" w:rsidRDefault="003771BE">
      <w:pPr>
        <w:pStyle w:val="Sumrio1"/>
        <w:rPr>
          <w:rFonts w:asciiTheme="minorHAnsi" w:eastAsiaTheme="minorEastAsia" w:hAnsiTheme="minorHAnsi" w:cstheme="minorBidi"/>
          <w:sz w:val="22"/>
          <w:szCs w:val="22"/>
          <w:lang w:eastAsia="pt-BR"/>
        </w:rPr>
      </w:pPr>
      <w:hyperlink w:anchor="_Toc514937644" w:history="1">
        <w:r w:rsidR="001A41C4" w:rsidRPr="000974FD">
          <w:rPr>
            <w:rStyle w:val="Hyperlink"/>
          </w:rPr>
          <w:t>2.</w:t>
        </w:r>
        <w:r w:rsidR="001A41C4" w:rsidRPr="000974FD">
          <w:rPr>
            <w:rFonts w:asciiTheme="minorHAnsi" w:eastAsiaTheme="minorEastAsia" w:hAnsiTheme="minorHAnsi" w:cstheme="minorBidi"/>
            <w:sz w:val="22"/>
            <w:szCs w:val="22"/>
            <w:lang w:eastAsia="pt-BR"/>
          </w:rPr>
          <w:tab/>
        </w:r>
        <w:r w:rsidR="001A41C4" w:rsidRPr="000974FD">
          <w:rPr>
            <w:rStyle w:val="Hyperlink"/>
          </w:rPr>
          <w:t>TERMINOLOGIAS E DEFINIÇÕES</w:t>
        </w:r>
        <w:r w:rsidR="001A41C4" w:rsidRPr="000974FD">
          <w:rPr>
            <w:webHidden/>
          </w:rPr>
          <w:tab/>
        </w:r>
        <w:r w:rsidR="00CF3DFD" w:rsidRPr="000974FD">
          <w:rPr>
            <w:webHidden/>
          </w:rPr>
          <w:fldChar w:fldCharType="begin"/>
        </w:r>
        <w:r w:rsidR="001A41C4" w:rsidRPr="000974FD">
          <w:rPr>
            <w:webHidden/>
          </w:rPr>
          <w:instrText xml:space="preserve"> PAGEREF _Toc514937644 \h </w:instrText>
        </w:r>
        <w:r w:rsidR="00CF3DFD" w:rsidRPr="000974FD">
          <w:rPr>
            <w:webHidden/>
          </w:rPr>
        </w:r>
        <w:r w:rsidR="00CF3DFD" w:rsidRPr="000974FD">
          <w:rPr>
            <w:webHidden/>
          </w:rPr>
          <w:fldChar w:fldCharType="separate"/>
        </w:r>
        <w:r w:rsidR="00C961A3">
          <w:rPr>
            <w:webHidden/>
          </w:rPr>
          <w:t>3</w:t>
        </w:r>
        <w:r w:rsidR="00CF3DFD" w:rsidRPr="000974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45" w:history="1">
        <w:r w:rsidR="001A41C4" w:rsidRPr="000974FD">
          <w:rPr>
            <w:rStyle w:val="Hyperlink"/>
          </w:rPr>
          <w:t>3.</w:t>
        </w:r>
        <w:r w:rsidR="001A41C4" w:rsidRPr="000974FD">
          <w:rPr>
            <w:rFonts w:asciiTheme="minorHAnsi" w:eastAsiaTheme="minorEastAsia" w:hAnsiTheme="minorHAnsi" w:cstheme="minorBidi"/>
            <w:sz w:val="22"/>
            <w:szCs w:val="22"/>
            <w:lang w:eastAsia="pt-BR"/>
          </w:rPr>
          <w:tab/>
        </w:r>
        <w:r w:rsidR="001A41C4" w:rsidRPr="000974FD">
          <w:rPr>
            <w:rStyle w:val="Hyperlink"/>
          </w:rPr>
          <w:t>REGIME DE EXECUÇÃO, VALOR ESTIMADO E CRITÉRIO DE JULGAMENTO.</w:t>
        </w:r>
        <w:r w:rsidR="001A41C4" w:rsidRPr="000974FD">
          <w:rPr>
            <w:webHidden/>
          </w:rPr>
          <w:tab/>
        </w:r>
        <w:r w:rsidR="00CF3DFD" w:rsidRPr="000974FD">
          <w:rPr>
            <w:webHidden/>
          </w:rPr>
          <w:fldChar w:fldCharType="begin"/>
        </w:r>
        <w:r w:rsidR="001A41C4" w:rsidRPr="000974FD">
          <w:rPr>
            <w:webHidden/>
          </w:rPr>
          <w:instrText xml:space="preserve"> PAGEREF _Toc514937645 \h </w:instrText>
        </w:r>
        <w:r w:rsidR="00CF3DFD" w:rsidRPr="000974FD">
          <w:rPr>
            <w:webHidden/>
          </w:rPr>
        </w:r>
        <w:r w:rsidR="00CF3DFD" w:rsidRPr="000974FD">
          <w:rPr>
            <w:webHidden/>
          </w:rPr>
          <w:fldChar w:fldCharType="separate"/>
        </w:r>
        <w:r w:rsidR="00C961A3">
          <w:rPr>
            <w:webHidden/>
          </w:rPr>
          <w:t>5</w:t>
        </w:r>
        <w:r w:rsidR="00CF3DFD" w:rsidRPr="000974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46" w:history="1">
        <w:r w:rsidR="001A41C4" w:rsidRPr="002C0F73">
          <w:rPr>
            <w:rStyle w:val="Hyperlink"/>
          </w:rPr>
          <w:t>4.</w:t>
        </w:r>
        <w:r w:rsidR="001A41C4">
          <w:rPr>
            <w:rFonts w:asciiTheme="minorHAnsi" w:eastAsiaTheme="minorEastAsia" w:hAnsiTheme="minorHAnsi" w:cstheme="minorBidi"/>
            <w:sz w:val="22"/>
            <w:szCs w:val="22"/>
            <w:lang w:eastAsia="pt-BR"/>
          </w:rPr>
          <w:tab/>
        </w:r>
        <w:r w:rsidR="001A41C4" w:rsidRPr="002C0F73">
          <w:rPr>
            <w:rStyle w:val="Hyperlink"/>
          </w:rPr>
          <w:t>LOCALIZAÇÃO DO OBJETO</w:t>
        </w:r>
        <w:r w:rsidR="001A41C4">
          <w:rPr>
            <w:webHidden/>
          </w:rPr>
          <w:tab/>
        </w:r>
        <w:r w:rsidR="00CF3DFD">
          <w:rPr>
            <w:webHidden/>
          </w:rPr>
          <w:fldChar w:fldCharType="begin"/>
        </w:r>
        <w:r w:rsidR="001A41C4">
          <w:rPr>
            <w:webHidden/>
          </w:rPr>
          <w:instrText xml:space="preserve"> PAGEREF _Toc514937646 \h </w:instrText>
        </w:r>
        <w:r w:rsidR="00CF3DFD">
          <w:rPr>
            <w:webHidden/>
          </w:rPr>
        </w:r>
        <w:r w:rsidR="00CF3DFD">
          <w:rPr>
            <w:webHidden/>
          </w:rPr>
          <w:fldChar w:fldCharType="separate"/>
        </w:r>
        <w:r w:rsidR="00C961A3">
          <w:rPr>
            <w:webHidden/>
          </w:rPr>
          <w:t>5</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47" w:history="1">
        <w:r w:rsidR="001A41C4" w:rsidRPr="002C0F73">
          <w:rPr>
            <w:rStyle w:val="Hyperlink"/>
          </w:rPr>
          <w:t>5.</w:t>
        </w:r>
        <w:r w:rsidR="001A41C4">
          <w:rPr>
            <w:rFonts w:asciiTheme="minorHAnsi" w:eastAsiaTheme="minorEastAsia" w:hAnsiTheme="minorHAnsi" w:cstheme="minorBidi"/>
            <w:sz w:val="22"/>
            <w:szCs w:val="22"/>
            <w:lang w:eastAsia="pt-BR"/>
          </w:rPr>
          <w:tab/>
        </w:r>
        <w:r w:rsidR="001A41C4" w:rsidRPr="002C0F73">
          <w:rPr>
            <w:rStyle w:val="Hyperlink"/>
          </w:rPr>
          <w:t>DESCRIÇÃO DOS SERVIÇOS</w:t>
        </w:r>
        <w:r w:rsidR="001A41C4">
          <w:rPr>
            <w:webHidden/>
          </w:rPr>
          <w:tab/>
        </w:r>
        <w:r w:rsidR="00CF3DFD">
          <w:rPr>
            <w:webHidden/>
          </w:rPr>
          <w:fldChar w:fldCharType="begin"/>
        </w:r>
        <w:r w:rsidR="001A41C4">
          <w:rPr>
            <w:webHidden/>
          </w:rPr>
          <w:instrText xml:space="preserve"> PAGEREF _Toc514937647 \h </w:instrText>
        </w:r>
        <w:r w:rsidR="00CF3DFD">
          <w:rPr>
            <w:webHidden/>
          </w:rPr>
        </w:r>
        <w:r w:rsidR="00CF3DFD">
          <w:rPr>
            <w:webHidden/>
          </w:rPr>
          <w:fldChar w:fldCharType="separate"/>
        </w:r>
        <w:r w:rsidR="00C961A3">
          <w:rPr>
            <w:webHidden/>
          </w:rPr>
          <w:t>6</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48" w:history="1">
        <w:r w:rsidR="001A41C4" w:rsidRPr="002C0F73">
          <w:rPr>
            <w:rStyle w:val="Hyperlink"/>
          </w:rPr>
          <w:t>6.</w:t>
        </w:r>
        <w:r w:rsidR="001A41C4">
          <w:rPr>
            <w:rFonts w:asciiTheme="minorHAnsi" w:eastAsiaTheme="minorEastAsia" w:hAnsiTheme="minorHAnsi" w:cstheme="minorBidi"/>
            <w:sz w:val="22"/>
            <w:szCs w:val="22"/>
            <w:lang w:eastAsia="pt-BR"/>
          </w:rPr>
          <w:tab/>
        </w:r>
        <w:r w:rsidR="001A41C4" w:rsidRPr="002C0F73">
          <w:rPr>
            <w:rStyle w:val="Hyperlink"/>
          </w:rPr>
          <w:t>CONDIÇÕES DE PARTICIPAÇÃO</w:t>
        </w:r>
        <w:r w:rsidR="001A41C4">
          <w:rPr>
            <w:webHidden/>
          </w:rPr>
          <w:tab/>
        </w:r>
        <w:r w:rsidR="00CF3DFD">
          <w:rPr>
            <w:webHidden/>
          </w:rPr>
          <w:fldChar w:fldCharType="begin"/>
        </w:r>
        <w:r w:rsidR="001A41C4">
          <w:rPr>
            <w:webHidden/>
          </w:rPr>
          <w:instrText xml:space="preserve"> PAGEREF _Toc514937648 \h </w:instrText>
        </w:r>
        <w:r w:rsidR="00CF3DFD">
          <w:rPr>
            <w:webHidden/>
          </w:rPr>
        </w:r>
        <w:r w:rsidR="00CF3DFD">
          <w:rPr>
            <w:webHidden/>
          </w:rPr>
          <w:fldChar w:fldCharType="separate"/>
        </w:r>
        <w:r w:rsidR="00C961A3">
          <w:rPr>
            <w:webHidden/>
          </w:rPr>
          <w:t>7</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49" w:history="1">
        <w:r w:rsidR="001A41C4" w:rsidRPr="002C0F73">
          <w:rPr>
            <w:rStyle w:val="Hyperlink"/>
          </w:rPr>
          <w:t>7.</w:t>
        </w:r>
        <w:r w:rsidR="001A41C4">
          <w:rPr>
            <w:rFonts w:asciiTheme="minorHAnsi" w:eastAsiaTheme="minorEastAsia" w:hAnsiTheme="minorHAnsi" w:cstheme="minorBidi"/>
            <w:sz w:val="22"/>
            <w:szCs w:val="22"/>
            <w:lang w:eastAsia="pt-BR"/>
          </w:rPr>
          <w:tab/>
        </w:r>
        <w:r w:rsidR="005F198B">
          <w:rPr>
            <w:rStyle w:val="Hyperlink"/>
          </w:rPr>
          <w:t>PROPOSTA</w:t>
        </w:r>
        <w:r w:rsidR="001A41C4">
          <w:rPr>
            <w:webHidden/>
          </w:rPr>
          <w:tab/>
        </w:r>
        <w:r w:rsidR="00CF3DFD">
          <w:rPr>
            <w:webHidden/>
          </w:rPr>
          <w:fldChar w:fldCharType="begin"/>
        </w:r>
        <w:r w:rsidR="001A41C4">
          <w:rPr>
            <w:webHidden/>
          </w:rPr>
          <w:instrText xml:space="preserve"> PAGEREF _Toc514937649 \h </w:instrText>
        </w:r>
        <w:r w:rsidR="00CF3DFD">
          <w:rPr>
            <w:webHidden/>
          </w:rPr>
        </w:r>
        <w:r w:rsidR="00CF3DFD">
          <w:rPr>
            <w:webHidden/>
          </w:rPr>
          <w:fldChar w:fldCharType="separate"/>
        </w:r>
        <w:r w:rsidR="00C961A3">
          <w:rPr>
            <w:webHidden/>
          </w:rPr>
          <w:t>7</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0" w:history="1">
        <w:r w:rsidR="001A41C4" w:rsidRPr="002C0F73">
          <w:rPr>
            <w:rStyle w:val="Hyperlink"/>
          </w:rPr>
          <w:t>8.</w:t>
        </w:r>
        <w:r w:rsidR="001A41C4">
          <w:rPr>
            <w:rFonts w:asciiTheme="minorHAnsi" w:eastAsiaTheme="minorEastAsia" w:hAnsiTheme="minorHAnsi" w:cstheme="minorBidi"/>
            <w:sz w:val="22"/>
            <w:szCs w:val="22"/>
            <w:lang w:eastAsia="pt-BR"/>
          </w:rPr>
          <w:tab/>
        </w:r>
        <w:r w:rsidR="001A41C4" w:rsidRPr="002C0F73">
          <w:rPr>
            <w:rStyle w:val="Hyperlink"/>
          </w:rPr>
          <w:t>DOCUMENTAÇÃO DE HABILITAÇÃO</w:t>
        </w:r>
        <w:r w:rsidR="001A41C4">
          <w:rPr>
            <w:webHidden/>
          </w:rPr>
          <w:tab/>
        </w:r>
        <w:r w:rsidR="00CF3DFD">
          <w:rPr>
            <w:webHidden/>
          </w:rPr>
          <w:fldChar w:fldCharType="begin"/>
        </w:r>
        <w:r w:rsidR="001A41C4">
          <w:rPr>
            <w:webHidden/>
          </w:rPr>
          <w:instrText xml:space="preserve"> PAGEREF _Toc514937650 \h </w:instrText>
        </w:r>
        <w:r w:rsidR="00CF3DFD">
          <w:rPr>
            <w:webHidden/>
          </w:rPr>
        </w:r>
        <w:r w:rsidR="00CF3DFD">
          <w:rPr>
            <w:webHidden/>
          </w:rPr>
          <w:fldChar w:fldCharType="separate"/>
        </w:r>
        <w:r w:rsidR="00C961A3">
          <w:rPr>
            <w:webHidden/>
          </w:rPr>
          <w:t>10</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1" w:history="1">
        <w:r w:rsidR="001A41C4" w:rsidRPr="002C0F73">
          <w:rPr>
            <w:rStyle w:val="Hyperlink"/>
          </w:rPr>
          <w:t>9.</w:t>
        </w:r>
        <w:r w:rsidR="001A41C4">
          <w:rPr>
            <w:rFonts w:asciiTheme="minorHAnsi" w:eastAsiaTheme="minorEastAsia" w:hAnsiTheme="minorHAnsi" w:cstheme="minorBidi"/>
            <w:sz w:val="22"/>
            <w:szCs w:val="22"/>
            <w:lang w:eastAsia="pt-BR"/>
          </w:rPr>
          <w:tab/>
        </w:r>
        <w:r w:rsidR="001A41C4" w:rsidRPr="002C0F73">
          <w:rPr>
            <w:rStyle w:val="Hyperlink"/>
          </w:rPr>
          <w:t>ORÇAMENTO DE REFERÊNCIA OU ESTIMATIVA DE CUSTO, REFERÊNCIA DE PREÇOS E DOTAÇÃO ORÇAMENTÁRIA</w:t>
        </w:r>
        <w:r w:rsidR="001A41C4">
          <w:rPr>
            <w:webHidden/>
          </w:rPr>
          <w:tab/>
        </w:r>
        <w:r w:rsidR="00CF3DFD">
          <w:rPr>
            <w:webHidden/>
          </w:rPr>
          <w:fldChar w:fldCharType="begin"/>
        </w:r>
        <w:r w:rsidR="001A41C4">
          <w:rPr>
            <w:webHidden/>
          </w:rPr>
          <w:instrText xml:space="preserve"> PAGEREF _Toc514937651 \h </w:instrText>
        </w:r>
        <w:r w:rsidR="00CF3DFD">
          <w:rPr>
            <w:webHidden/>
          </w:rPr>
        </w:r>
        <w:r w:rsidR="00CF3DFD">
          <w:rPr>
            <w:webHidden/>
          </w:rPr>
          <w:fldChar w:fldCharType="separate"/>
        </w:r>
        <w:r w:rsidR="00C961A3">
          <w:rPr>
            <w:webHidden/>
          </w:rPr>
          <w:t>11</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2" w:history="1">
        <w:r w:rsidR="001A41C4" w:rsidRPr="00425632">
          <w:rPr>
            <w:rStyle w:val="Hyperlink"/>
          </w:rPr>
          <w:t>10.</w:t>
        </w:r>
        <w:r w:rsidR="001A41C4" w:rsidRPr="00425632">
          <w:rPr>
            <w:rFonts w:asciiTheme="minorHAnsi" w:eastAsiaTheme="minorEastAsia" w:hAnsiTheme="minorHAnsi" w:cstheme="minorBidi"/>
            <w:sz w:val="22"/>
            <w:szCs w:val="22"/>
            <w:lang w:eastAsia="pt-BR"/>
          </w:rPr>
          <w:tab/>
        </w:r>
        <w:r w:rsidR="001A41C4" w:rsidRPr="00425632">
          <w:rPr>
            <w:rStyle w:val="Hyperlink"/>
          </w:rPr>
          <w:t>PRAZO DE EXECUÇÃO</w:t>
        </w:r>
        <w:r w:rsidR="001A41C4" w:rsidRPr="00425632">
          <w:rPr>
            <w:webHidden/>
          </w:rPr>
          <w:tab/>
        </w:r>
        <w:r w:rsidR="00CF3DFD" w:rsidRPr="00425632">
          <w:rPr>
            <w:webHidden/>
          </w:rPr>
          <w:fldChar w:fldCharType="begin"/>
        </w:r>
        <w:r w:rsidR="001A41C4" w:rsidRPr="00425632">
          <w:rPr>
            <w:webHidden/>
          </w:rPr>
          <w:instrText xml:space="preserve"> PAGEREF _Toc514937652 \h </w:instrText>
        </w:r>
        <w:r w:rsidR="00CF3DFD" w:rsidRPr="00425632">
          <w:rPr>
            <w:webHidden/>
          </w:rPr>
        </w:r>
        <w:r w:rsidR="00CF3DFD" w:rsidRPr="00425632">
          <w:rPr>
            <w:webHidden/>
          </w:rPr>
          <w:fldChar w:fldCharType="separate"/>
        </w:r>
        <w:r w:rsidR="00C961A3">
          <w:rPr>
            <w:webHidden/>
          </w:rPr>
          <w:t>12</w:t>
        </w:r>
        <w:r w:rsidR="00CF3DFD" w:rsidRPr="00425632">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3" w:history="1">
        <w:r w:rsidR="001A41C4" w:rsidRPr="002C0F73">
          <w:rPr>
            <w:rStyle w:val="Hyperlink"/>
          </w:rPr>
          <w:t>11.</w:t>
        </w:r>
        <w:r w:rsidR="001A41C4">
          <w:rPr>
            <w:rFonts w:asciiTheme="minorHAnsi" w:eastAsiaTheme="minorEastAsia" w:hAnsiTheme="minorHAnsi" w:cstheme="minorBidi"/>
            <w:sz w:val="22"/>
            <w:szCs w:val="22"/>
            <w:lang w:eastAsia="pt-BR"/>
          </w:rPr>
          <w:tab/>
        </w:r>
        <w:r w:rsidR="001A41C4" w:rsidRPr="002C0F73">
          <w:rPr>
            <w:rStyle w:val="Hyperlink"/>
          </w:rPr>
          <w:t>FORMAS E CONDIÇÕES DE PAGAMENTO</w:t>
        </w:r>
        <w:r w:rsidR="001A41C4">
          <w:rPr>
            <w:webHidden/>
          </w:rPr>
          <w:tab/>
        </w:r>
        <w:r w:rsidR="00CF3DFD">
          <w:rPr>
            <w:webHidden/>
          </w:rPr>
          <w:fldChar w:fldCharType="begin"/>
        </w:r>
        <w:r w:rsidR="001A41C4">
          <w:rPr>
            <w:webHidden/>
          </w:rPr>
          <w:instrText xml:space="preserve"> PAGEREF _Toc514937653 \h </w:instrText>
        </w:r>
        <w:r w:rsidR="00CF3DFD">
          <w:rPr>
            <w:webHidden/>
          </w:rPr>
        </w:r>
        <w:r w:rsidR="00CF3DFD">
          <w:rPr>
            <w:webHidden/>
          </w:rPr>
          <w:fldChar w:fldCharType="separate"/>
        </w:r>
        <w:r w:rsidR="00C961A3">
          <w:rPr>
            <w:webHidden/>
          </w:rPr>
          <w:t>12</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4" w:history="1">
        <w:r w:rsidR="001A41C4" w:rsidRPr="002C0F73">
          <w:rPr>
            <w:rStyle w:val="Hyperlink"/>
          </w:rPr>
          <w:t>12.</w:t>
        </w:r>
        <w:r w:rsidR="001A41C4">
          <w:rPr>
            <w:rFonts w:asciiTheme="minorHAnsi" w:eastAsiaTheme="minorEastAsia" w:hAnsiTheme="minorHAnsi" w:cstheme="minorBidi"/>
            <w:sz w:val="22"/>
            <w:szCs w:val="22"/>
            <w:lang w:eastAsia="pt-BR"/>
          </w:rPr>
          <w:tab/>
        </w:r>
        <w:r w:rsidR="001A41C4" w:rsidRPr="002C0F73">
          <w:rPr>
            <w:rStyle w:val="Hyperlink"/>
          </w:rPr>
          <w:t>REAJUSTAMENTO</w:t>
        </w:r>
        <w:r w:rsidR="001A41C4">
          <w:rPr>
            <w:webHidden/>
          </w:rPr>
          <w:tab/>
        </w:r>
        <w:r w:rsidR="00CF3DFD">
          <w:rPr>
            <w:webHidden/>
          </w:rPr>
          <w:fldChar w:fldCharType="begin"/>
        </w:r>
        <w:r w:rsidR="001A41C4">
          <w:rPr>
            <w:webHidden/>
          </w:rPr>
          <w:instrText xml:space="preserve"> PAGEREF _Toc514937654 \h </w:instrText>
        </w:r>
        <w:r w:rsidR="00CF3DFD">
          <w:rPr>
            <w:webHidden/>
          </w:rPr>
        </w:r>
        <w:r w:rsidR="00CF3DFD">
          <w:rPr>
            <w:webHidden/>
          </w:rPr>
          <w:fldChar w:fldCharType="separate"/>
        </w:r>
        <w:r w:rsidR="00C961A3">
          <w:rPr>
            <w:webHidden/>
          </w:rPr>
          <w:t>13</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5" w:history="1">
        <w:r w:rsidR="001A41C4" w:rsidRPr="002C0F73">
          <w:rPr>
            <w:rStyle w:val="Hyperlink"/>
          </w:rPr>
          <w:t>13.</w:t>
        </w:r>
        <w:r w:rsidR="001A41C4">
          <w:rPr>
            <w:rFonts w:asciiTheme="minorHAnsi" w:eastAsiaTheme="minorEastAsia" w:hAnsiTheme="minorHAnsi" w:cstheme="minorBidi"/>
            <w:sz w:val="22"/>
            <w:szCs w:val="22"/>
            <w:lang w:eastAsia="pt-BR"/>
          </w:rPr>
          <w:tab/>
        </w:r>
        <w:r w:rsidR="001A41C4" w:rsidRPr="002C0F73">
          <w:rPr>
            <w:rStyle w:val="Hyperlink"/>
          </w:rPr>
          <w:t>FISCALIZAÇÃO</w:t>
        </w:r>
        <w:r w:rsidR="001A41C4">
          <w:rPr>
            <w:webHidden/>
          </w:rPr>
          <w:tab/>
        </w:r>
        <w:r w:rsidR="00CF3DFD">
          <w:rPr>
            <w:webHidden/>
          </w:rPr>
          <w:fldChar w:fldCharType="begin"/>
        </w:r>
        <w:r w:rsidR="001A41C4">
          <w:rPr>
            <w:webHidden/>
          </w:rPr>
          <w:instrText xml:space="preserve"> PAGEREF _Toc514937655 \h </w:instrText>
        </w:r>
        <w:r w:rsidR="00CF3DFD">
          <w:rPr>
            <w:webHidden/>
          </w:rPr>
        </w:r>
        <w:r w:rsidR="00CF3DFD">
          <w:rPr>
            <w:webHidden/>
          </w:rPr>
          <w:fldChar w:fldCharType="separate"/>
        </w:r>
        <w:r w:rsidR="00C961A3">
          <w:rPr>
            <w:webHidden/>
          </w:rPr>
          <w:t>15</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6" w:history="1">
        <w:r w:rsidR="001A41C4" w:rsidRPr="002C0F73">
          <w:rPr>
            <w:rStyle w:val="Hyperlink"/>
          </w:rPr>
          <w:t>14.</w:t>
        </w:r>
        <w:r w:rsidR="001A41C4">
          <w:rPr>
            <w:rFonts w:asciiTheme="minorHAnsi" w:eastAsiaTheme="minorEastAsia" w:hAnsiTheme="minorHAnsi" w:cstheme="minorBidi"/>
            <w:sz w:val="22"/>
            <w:szCs w:val="22"/>
            <w:lang w:eastAsia="pt-BR"/>
          </w:rPr>
          <w:tab/>
        </w:r>
        <w:r w:rsidR="001A41C4" w:rsidRPr="002C0F73">
          <w:rPr>
            <w:rStyle w:val="Hyperlink"/>
          </w:rPr>
          <w:t>RECEBIMENTO DEFINITIVO DOS SERVIÇOS</w:t>
        </w:r>
        <w:r w:rsidR="001A41C4">
          <w:rPr>
            <w:webHidden/>
          </w:rPr>
          <w:tab/>
        </w:r>
        <w:r w:rsidR="00CF3DFD">
          <w:rPr>
            <w:webHidden/>
          </w:rPr>
          <w:fldChar w:fldCharType="begin"/>
        </w:r>
        <w:r w:rsidR="001A41C4">
          <w:rPr>
            <w:webHidden/>
          </w:rPr>
          <w:instrText xml:space="preserve"> PAGEREF _Toc514937656 \h </w:instrText>
        </w:r>
        <w:r w:rsidR="00CF3DFD">
          <w:rPr>
            <w:webHidden/>
          </w:rPr>
        </w:r>
        <w:r w:rsidR="00CF3DFD">
          <w:rPr>
            <w:webHidden/>
          </w:rPr>
          <w:fldChar w:fldCharType="separate"/>
        </w:r>
        <w:r w:rsidR="00C961A3">
          <w:rPr>
            <w:webHidden/>
          </w:rPr>
          <w:t>17</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7" w:history="1">
        <w:r w:rsidR="001A41C4" w:rsidRPr="002C0F73">
          <w:rPr>
            <w:rStyle w:val="Hyperlink"/>
          </w:rPr>
          <w:t>15.</w:t>
        </w:r>
        <w:r w:rsidR="001A41C4">
          <w:rPr>
            <w:rFonts w:asciiTheme="minorHAnsi" w:eastAsiaTheme="minorEastAsia" w:hAnsiTheme="minorHAnsi" w:cstheme="minorBidi"/>
            <w:sz w:val="22"/>
            <w:szCs w:val="22"/>
            <w:lang w:eastAsia="pt-BR"/>
          </w:rPr>
          <w:tab/>
        </w:r>
        <w:r w:rsidR="001A41C4" w:rsidRPr="002C0F73">
          <w:rPr>
            <w:rStyle w:val="Hyperlink"/>
          </w:rPr>
          <w:t>SEGURANÇA E MEDICINA DO TRABALHO</w:t>
        </w:r>
        <w:r w:rsidR="001A41C4">
          <w:rPr>
            <w:webHidden/>
          </w:rPr>
          <w:tab/>
        </w:r>
        <w:r w:rsidR="00CF3DFD">
          <w:rPr>
            <w:webHidden/>
          </w:rPr>
          <w:fldChar w:fldCharType="begin"/>
        </w:r>
        <w:r w:rsidR="001A41C4">
          <w:rPr>
            <w:webHidden/>
          </w:rPr>
          <w:instrText xml:space="preserve"> PAGEREF _Toc514937657 \h </w:instrText>
        </w:r>
        <w:r w:rsidR="00CF3DFD">
          <w:rPr>
            <w:webHidden/>
          </w:rPr>
        </w:r>
        <w:r w:rsidR="00CF3DFD">
          <w:rPr>
            <w:webHidden/>
          </w:rPr>
          <w:fldChar w:fldCharType="separate"/>
        </w:r>
        <w:r w:rsidR="00C961A3">
          <w:rPr>
            <w:webHidden/>
          </w:rPr>
          <w:t>18</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8" w:history="1">
        <w:r w:rsidR="001A41C4" w:rsidRPr="002C0F73">
          <w:rPr>
            <w:rStyle w:val="Hyperlink"/>
          </w:rPr>
          <w:t>16.</w:t>
        </w:r>
        <w:r w:rsidR="001A41C4">
          <w:rPr>
            <w:rFonts w:asciiTheme="minorHAnsi" w:eastAsiaTheme="minorEastAsia" w:hAnsiTheme="minorHAnsi" w:cstheme="minorBidi"/>
            <w:sz w:val="22"/>
            <w:szCs w:val="22"/>
            <w:lang w:eastAsia="pt-BR"/>
          </w:rPr>
          <w:tab/>
        </w:r>
        <w:r w:rsidR="001A41C4" w:rsidRPr="002C0F73">
          <w:rPr>
            <w:rStyle w:val="Hyperlink"/>
          </w:rPr>
          <w:t>CRITÉRIOS</w:t>
        </w:r>
        <w:r w:rsidR="00BE439A">
          <w:rPr>
            <w:rStyle w:val="Hyperlink"/>
          </w:rPr>
          <w:t xml:space="preserve"> DE SUSTENTABILIDADE AMBIENTAL </w:t>
        </w:r>
        <w:r w:rsidR="001A41C4">
          <w:rPr>
            <w:webHidden/>
          </w:rPr>
          <w:tab/>
        </w:r>
        <w:r w:rsidR="00CF3DFD">
          <w:rPr>
            <w:webHidden/>
          </w:rPr>
          <w:fldChar w:fldCharType="begin"/>
        </w:r>
        <w:r w:rsidR="001A41C4">
          <w:rPr>
            <w:webHidden/>
          </w:rPr>
          <w:instrText xml:space="preserve"> PAGEREF _Toc514937658 \h </w:instrText>
        </w:r>
        <w:r w:rsidR="00CF3DFD">
          <w:rPr>
            <w:webHidden/>
          </w:rPr>
        </w:r>
        <w:r w:rsidR="00CF3DFD">
          <w:rPr>
            <w:webHidden/>
          </w:rPr>
          <w:fldChar w:fldCharType="separate"/>
        </w:r>
        <w:r w:rsidR="00C961A3">
          <w:rPr>
            <w:webHidden/>
          </w:rPr>
          <w:t>18</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59" w:history="1">
        <w:r w:rsidR="001A41C4" w:rsidRPr="002C0F73">
          <w:rPr>
            <w:rStyle w:val="Hyperlink"/>
          </w:rPr>
          <w:t>17.</w:t>
        </w:r>
        <w:r w:rsidR="001A41C4">
          <w:rPr>
            <w:rFonts w:asciiTheme="minorHAnsi" w:eastAsiaTheme="minorEastAsia" w:hAnsiTheme="minorHAnsi" w:cstheme="minorBidi"/>
            <w:sz w:val="22"/>
            <w:szCs w:val="22"/>
            <w:lang w:eastAsia="pt-BR"/>
          </w:rPr>
          <w:tab/>
        </w:r>
        <w:r w:rsidR="001A41C4" w:rsidRPr="002C0F73">
          <w:rPr>
            <w:rStyle w:val="Hyperlink"/>
          </w:rPr>
          <w:t>OBRIGAÇÕES DA CONTRATADA</w:t>
        </w:r>
        <w:r w:rsidR="001A41C4">
          <w:rPr>
            <w:webHidden/>
          </w:rPr>
          <w:tab/>
        </w:r>
        <w:r w:rsidR="00CF3DFD">
          <w:rPr>
            <w:webHidden/>
          </w:rPr>
          <w:fldChar w:fldCharType="begin"/>
        </w:r>
        <w:r w:rsidR="001A41C4">
          <w:rPr>
            <w:webHidden/>
          </w:rPr>
          <w:instrText xml:space="preserve"> PAGEREF _Toc514937659 \h </w:instrText>
        </w:r>
        <w:r w:rsidR="00CF3DFD">
          <w:rPr>
            <w:webHidden/>
          </w:rPr>
        </w:r>
        <w:r w:rsidR="00CF3DFD">
          <w:rPr>
            <w:webHidden/>
          </w:rPr>
          <w:fldChar w:fldCharType="separate"/>
        </w:r>
        <w:r w:rsidR="00C961A3">
          <w:rPr>
            <w:webHidden/>
          </w:rPr>
          <w:t>21</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60" w:history="1">
        <w:r w:rsidR="001A41C4" w:rsidRPr="002C0F73">
          <w:rPr>
            <w:rStyle w:val="Hyperlink"/>
          </w:rPr>
          <w:t>18.</w:t>
        </w:r>
        <w:r w:rsidR="001A41C4">
          <w:rPr>
            <w:rFonts w:asciiTheme="minorHAnsi" w:eastAsiaTheme="minorEastAsia" w:hAnsiTheme="minorHAnsi" w:cstheme="minorBidi"/>
            <w:sz w:val="22"/>
            <w:szCs w:val="22"/>
            <w:lang w:eastAsia="pt-BR"/>
          </w:rPr>
          <w:tab/>
        </w:r>
        <w:r w:rsidR="001A41C4" w:rsidRPr="002C0F73">
          <w:rPr>
            <w:rStyle w:val="Hyperlink"/>
          </w:rPr>
          <w:t>OBRIGAÇÕES DA CODEVASF</w:t>
        </w:r>
        <w:r w:rsidR="001A41C4">
          <w:rPr>
            <w:webHidden/>
          </w:rPr>
          <w:tab/>
        </w:r>
        <w:r w:rsidR="00CF3DFD">
          <w:rPr>
            <w:webHidden/>
          </w:rPr>
          <w:fldChar w:fldCharType="begin"/>
        </w:r>
        <w:r w:rsidR="001A41C4">
          <w:rPr>
            <w:webHidden/>
          </w:rPr>
          <w:instrText xml:space="preserve"> PAGEREF _Toc514937660 \h </w:instrText>
        </w:r>
        <w:r w:rsidR="00CF3DFD">
          <w:rPr>
            <w:webHidden/>
          </w:rPr>
        </w:r>
        <w:r w:rsidR="00CF3DFD">
          <w:rPr>
            <w:webHidden/>
          </w:rPr>
          <w:fldChar w:fldCharType="separate"/>
        </w:r>
        <w:r w:rsidR="00C961A3">
          <w:rPr>
            <w:webHidden/>
          </w:rPr>
          <w:t>35</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61" w:history="1">
        <w:r w:rsidR="001A41C4" w:rsidRPr="002C0F73">
          <w:rPr>
            <w:rStyle w:val="Hyperlink"/>
          </w:rPr>
          <w:t>19.</w:t>
        </w:r>
        <w:r w:rsidR="001A41C4">
          <w:rPr>
            <w:rFonts w:asciiTheme="minorHAnsi" w:eastAsiaTheme="minorEastAsia" w:hAnsiTheme="minorHAnsi" w:cstheme="minorBidi"/>
            <w:sz w:val="22"/>
            <w:szCs w:val="22"/>
            <w:lang w:eastAsia="pt-BR"/>
          </w:rPr>
          <w:tab/>
        </w:r>
        <w:r w:rsidR="001A41C4" w:rsidRPr="002C0F73">
          <w:rPr>
            <w:rStyle w:val="Hyperlink"/>
          </w:rPr>
          <w:t>CONDIÇÕES GERAIS</w:t>
        </w:r>
        <w:r w:rsidR="001A41C4">
          <w:rPr>
            <w:webHidden/>
          </w:rPr>
          <w:tab/>
        </w:r>
        <w:r w:rsidR="00CF3DFD">
          <w:rPr>
            <w:webHidden/>
          </w:rPr>
          <w:fldChar w:fldCharType="begin"/>
        </w:r>
        <w:r w:rsidR="001A41C4">
          <w:rPr>
            <w:webHidden/>
          </w:rPr>
          <w:instrText xml:space="preserve"> PAGEREF _Toc514937661 \h </w:instrText>
        </w:r>
        <w:r w:rsidR="00CF3DFD">
          <w:rPr>
            <w:webHidden/>
          </w:rPr>
        </w:r>
        <w:r w:rsidR="00CF3DFD">
          <w:rPr>
            <w:webHidden/>
          </w:rPr>
          <w:fldChar w:fldCharType="separate"/>
        </w:r>
        <w:r w:rsidR="00C961A3">
          <w:rPr>
            <w:webHidden/>
          </w:rPr>
          <w:t>36</w:t>
        </w:r>
        <w:r w:rsidR="00CF3DFD">
          <w:rPr>
            <w:webHidden/>
          </w:rPr>
          <w:fldChar w:fldCharType="end"/>
        </w:r>
      </w:hyperlink>
    </w:p>
    <w:p w:rsidR="001A41C4" w:rsidRDefault="003771BE">
      <w:pPr>
        <w:pStyle w:val="Sumrio1"/>
        <w:rPr>
          <w:rFonts w:asciiTheme="minorHAnsi" w:eastAsiaTheme="minorEastAsia" w:hAnsiTheme="minorHAnsi" w:cstheme="minorBidi"/>
          <w:sz w:val="22"/>
          <w:szCs w:val="22"/>
          <w:lang w:eastAsia="pt-BR"/>
        </w:rPr>
      </w:pPr>
      <w:hyperlink w:anchor="_Toc514937662" w:history="1">
        <w:r w:rsidR="001A41C4" w:rsidRPr="002C0F73">
          <w:rPr>
            <w:rStyle w:val="Hyperlink"/>
          </w:rPr>
          <w:t>20.</w:t>
        </w:r>
        <w:r w:rsidR="001A41C4">
          <w:rPr>
            <w:rFonts w:asciiTheme="minorHAnsi" w:eastAsiaTheme="minorEastAsia" w:hAnsiTheme="minorHAnsi" w:cstheme="minorBidi"/>
            <w:sz w:val="22"/>
            <w:szCs w:val="22"/>
            <w:lang w:eastAsia="pt-BR"/>
          </w:rPr>
          <w:tab/>
        </w:r>
        <w:r w:rsidR="001A41C4" w:rsidRPr="002C0F73">
          <w:rPr>
            <w:rStyle w:val="Hyperlink"/>
          </w:rPr>
          <w:t>ANEXOS</w:t>
        </w:r>
        <w:r w:rsidR="001A41C4">
          <w:rPr>
            <w:webHidden/>
          </w:rPr>
          <w:tab/>
        </w:r>
        <w:r w:rsidR="00CF3DFD">
          <w:rPr>
            <w:webHidden/>
          </w:rPr>
          <w:fldChar w:fldCharType="begin"/>
        </w:r>
        <w:r w:rsidR="001A41C4">
          <w:rPr>
            <w:webHidden/>
          </w:rPr>
          <w:instrText xml:space="preserve"> PAGEREF _Toc514937662 \h </w:instrText>
        </w:r>
        <w:r w:rsidR="00CF3DFD">
          <w:rPr>
            <w:webHidden/>
          </w:rPr>
        </w:r>
        <w:r w:rsidR="00CF3DFD">
          <w:rPr>
            <w:webHidden/>
          </w:rPr>
          <w:fldChar w:fldCharType="separate"/>
        </w:r>
        <w:r w:rsidR="00C961A3">
          <w:rPr>
            <w:webHidden/>
          </w:rPr>
          <w:t>36</w:t>
        </w:r>
        <w:r w:rsidR="00CF3DFD">
          <w:rPr>
            <w:webHidden/>
          </w:rPr>
          <w:fldChar w:fldCharType="end"/>
        </w:r>
      </w:hyperlink>
    </w:p>
    <w:p w:rsidR="003A07E9" w:rsidRPr="000F656C" w:rsidRDefault="00CF3DFD"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713A43">
      <w:pPr>
        <w:pStyle w:val="Ttulo1"/>
      </w:pPr>
      <w:bookmarkStart w:id="0" w:name="_Toc514937643"/>
      <w:bookmarkStart w:id="1" w:name="_Ref400449093"/>
      <w:r w:rsidRPr="000441D7">
        <w:t>OBJETO DA CONTRATAÇÃO</w:t>
      </w:r>
      <w:bookmarkEnd w:id="0"/>
    </w:p>
    <w:p w:rsidR="00F225A9" w:rsidRPr="000441D7" w:rsidRDefault="00F225A9" w:rsidP="00F225A9">
      <w:pPr>
        <w:rPr>
          <w:szCs w:val="20"/>
        </w:rPr>
      </w:pPr>
    </w:p>
    <w:p w:rsidR="00AD1F66" w:rsidRPr="00EA7438" w:rsidRDefault="00EA7438" w:rsidP="00C119E3">
      <w:pPr>
        <w:ind w:left="284"/>
      </w:pPr>
      <w:r>
        <w:t>E</w:t>
      </w:r>
      <w:r w:rsidRPr="00EA7438">
        <w:t>xecução de obras de drenagem e pavimentação em blocos de concreto sextavados, na comunidade</w:t>
      </w:r>
      <w:r w:rsidR="00AA37B2">
        <w:t xml:space="preserve"> rural</w:t>
      </w:r>
      <w:r w:rsidRPr="00EA7438">
        <w:t xml:space="preserve"> de </w:t>
      </w:r>
      <w:r>
        <w:t>V</w:t>
      </w:r>
      <w:r w:rsidRPr="00EA7438">
        <w:t xml:space="preserve">ila </w:t>
      </w:r>
      <w:r>
        <w:t>A</w:t>
      </w:r>
      <w:r w:rsidRPr="00EA7438">
        <w:t xml:space="preserve">lexandre </w:t>
      </w:r>
      <w:r>
        <w:t>M</w:t>
      </w:r>
      <w:r w:rsidRPr="00EA7438">
        <w:t xml:space="preserve">ascarenhas com área total de 2.231,24 m², no município de </w:t>
      </w:r>
      <w:r>
        <w:t>G</w:t>
      </w:r>
      <w:r w:rsidRPr="00EA7438">
        <w:t>ouveia, na área de atuação da 1</w:t>
      </w:r>
      <w:r>
        <w:t xml:space="preserve">ª Superintendência Regional da </w:t>
      </w:r>
      <w:proofErr w:type="spellStart"/>
      <w:r>
        <w:t>C</w:t>
      </w:r>
      <w:r w:rsidRPr="00EA7438">
        <w:t>odevasf</w:t>
      </w:r>
      <w:proofErr w:type="spellEnd"/>
      <w:r w:rsidRPr="00EA7438">
        <w:t xml:space="preserve">, no estado de </w:t>
      </w:r>
      <w:r>
        <w:t>M</w:t>
      </w:r>
      <w:r w:rsidRPr="00EA7438">
        <w:t xml:space="preserve">inas </w:t>
      </w:r>
      <w:r>
        <w:t>Gerais.</w:t>
      </w:r>
    </w:p>
    <w:p w:rsidR="00EC742C" w:rsidRPr="000441D7" w:rsidRDefault="00EC742C" w:rsidP="0063377F">
      <w:pPr>
        <w:ind w:left="426"/>
        <w:rPr>
          <w:szCs w:val="20"/>
        </w:rPr>
      </w:pPr>
    </w:p>
    <w:p w:rsidR="00092508" w:rsidRPr="00036B51" w:rsidRDefault="00092508" w:rsidP="00092508">
      <w:pPr>
        <w:ind w:left="851"/>
        <w:rPr>
          <w:b/>
          <w:szCs w:val="20"/>
          <w:u w:val="single"/>
        </w:rPr>
      </w:pPr>
      <w:r w:rsidRPr="00036B51">
        <w:rPr>
          <w:b/>
          <w:szCs w:val="20"/>
          <w:u w:val="single"/>
        </w:rPr>
        <w:t>Lote único</w:t>
      </w:r>
    </w:p>
    <w:p w:rsidR="00092508" w:rsidRPr="00036B51" w:rsidRDefault="00092508" w:rsidP="00092508">
      <w:pPr>
        <w:ind w:left="851"/>
        <w:rPr>
          <w:szCs w:val="20"/>
        </w:rPr>
      </w:pPr>
      <w:r w:rsidRPr="00036B51">
        <w:rPr>
          <w:szCs w:val="20"/>
        </w:rPr>
        <w:t xml:space="preserve">Município: </w:t>
      </w:r>
      <w:r w:rsidR="00AA37B2">
        <w:rPr>
          <w:szCs w:val="20"/>
        </w:rPr>
        <w:t>Gouveia</w:t>
      </w:r>
      <w:r>
        <w:rPr>
          <w:szCs w:val="20"/>
        </w:rPr>
        <w:t>/MG.</w:t>
      </w:r>
    </w:p>
    <w:p w:rsidR="00092508" w:rsidRPr="00036B51" w:rsidRDefault="00092508" w:rsidP="00AA37B2">
      <w:pPr>
        <w:ind w:left="851"/>
        <w:rPr>
          <w:szCs w:val="20"/>
        </w:rPr>
      </w:pPr>
      <w:r w:rsidRPr="00036B51">
        <w:rPr>
          <w:szCs w:val="20"/>
        </w:rPr>
        <w:t xml:space="preserve">Local de execução do objeto: </w:t>
      </w:r>
      <w:r w:rsidR="00AA37B2">
        <w:rPr>
          <w:szCs w:val="20"/>
        </w:rPr>
        <w:t>Vila Alexandre Mascarenhas</w:t>
      </w:r>
    </w:p>
    <w:p w:rsidR="00F225A9" w:rsidRPr="00EB3286" w:rsidRDefault="00F225A9" w:rsidP="00F225A9">
      <w:pPr>
        <w:rPr>
          <w:szCs w:val="20"/>
        </w:rPr>
      </w:pPr>
    </w:p>
    <w:p w:rsidR="00A34AF6" w:rsidRPr="00EB3286" w:rsidRDefault="00A34AF6" w:rsidP="00713A43">
      <w:pPr>
        <w:pStyle w:val="Ttulo1"/>
      </w:pPr>
      <w:bookmarkStart w:id="2" w:name="_Toc401910394"/>
      <w:bookmarkStart w:id="3" w:name="_Toc514937644"/>
      <w:bookmarkStart w:id="4" w:name="_Ref515976573"/>
      <w:bookmarkStart w:id="5" w:name="_Toc401910395"/>
      <w:bookmarkEnd w:id="1"/>
      <w:r w:rsidRPr="00EB3286">
        <w:t>TERMINOLOGIAS E DEFINIÇÕES</w:t>
      </w:r>
      <w:bookmarkEnd w:id="2"/>
      <w:bookmarkEnd w:id="3"/>
      <w:bookmarkEnd w:id="4"/>
    </w:p>
    <w:p w:rsidR="00757D43" w:rsidRDefault="00757D43"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441D7">
        <w:rPr>
          <w:b/>
          <w:szCs w:val="20"/>
        </w:rPr>
        <w:t>ÁREA DE</w:t>
      </w:r>
      <w:r w:rsidR="00AD1F66" w:rsidRPr="000441D7">
        <w:rPr>
          <w:b/>
          <w:szCs w:val="20"/>
        </w:rPr>
        <w:t xml:space="preserve"> </w:t>
      </w:r>
      <w:r w:rsidR="00C5443E">
        <w:rPr>
          <w:b/>
          <w:szCs w:val="20"/>
        </w:rPr>
        <w:t>DESENVOLVIMENTO INTEGRADO E INFRAESTRUTURA</w:t>
      </w:r>
      <w:r w:rsidRPr="000441D7">
        <w:rPr>
          <w:szCs w:val="20"/>
        </w:rPr>
        <w:t xml:space="preserve"> – Unidade da administração superior da </w:t>
      </w:r>
      <w:proofErr w:type="spellStart"/>
      <w:r w:rsidRPr="000441D7">
        <w:rPr>
          <w:szCs w:val="20"/>
        </w:rPr>
        <w:t>Codevasf</w:t>
      </w:r>
      <w:proofErr w:type="spellEnd"/>
      <w:r w:rsidRPr="000441D7">
        <w:rPr>
          <w:szCs w:val="20"/>
        </w:rPr>
        <w:t>, a qual est</w:t>
      </w:r>
      <w:r w:rsidR="00477DDC" w:rsidRPr="000441D7">
        <w:rPr>
          <w:szCs w:val="20"/>
        </w:rPr>
        <w:t>á</w:t>
      </w:r>
      <w:r w:rsidRPr="000441D7">
        <w:rPr>
          <w:szCs w:val="20"/>
        </w:rPr>
        <w:t xml:space="preserve"> afeta as demais unidades técnicas que têm por competência a fiscalização e a coordenação dos serviços de engenharia objeto deste Termo </w:t>
      </w:r>
      <w:r>
        <w:rPr>
          <w:szCs w:val="20"/>
        </w:rPr>
        <w:t>de Referência.</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Pr>
          <w:szCs w:val="20"/>
        </w:rPr>
        <w:t>apoio</w:t>
      </w:r>
      <w:r w:rsidRPr="00EB3286">
        <w:rPr>
          <w:szCs w:val="20"/>
        </w:rPr>
        <w:t xml:space="preserve"> e eventualmente do pessoal de acompanhamento e controle da </w:t>
      </w:r>
      <w:proofErr w:type="spellStart"/>
      <w:r>
        <w:rPr>
          <w:szCs w:val="20"/>
        </w:rPr>
        <w:t>Codevasf</w:t>
      </w:r>
      <w:proofErr w:type="spellEnd"/>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proofErr w:type="spellStart"/>
      <w:r>
        <w:rPr>
          <w:szCs w:val="20"/>
        </w:rPr>
        <w:t>Codevasf</w:t>
      </w:r>
      <w:proofErr w:type="spellEnd"/>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proofErr w:type="spellStart"/>
      <w:r>
        <w:rPr>
          <w:szCs w:val="20"/>
        </w:rPr>
        <w:t>Codevasf</w:t>
      </w:r>
      <w:proofErr w:type="spellEnd"/>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lastRenderedPageBreak/>
        <w:t>DIÁRIO DE OBRA</w:t>
      </w:r>
      <w:r>
        <w:rPr>
          <w:szCs w:val="20"/>
        </w:rPr>
        <w:t xml:space="preserve"> – </w:t>
      </w:r>
      <w:r w:rsidRPr="002E00DC">
        <w:rPr>
          <w:color w:val="333333"/>
          <w:szCs w:val="20"/>
        </w:rPr>
        <w:t>É uma espécie de memorial da obra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w:t>
      </w:r>
      <w:r w:rsidR="00404A12">
        <w:rPr>
          <w:color w:val="333333"/>
          <w:szCs w:val="20"/>
        </w:rPr>
        <w:t>(e</w:t>
      </w:r>
      <w:r w:rsidRPr="002E00DC">
        <w:rPr>
          <w:color w:val="333333"/>
          <w:szCs w:val="20"/>
        </w:rPr>
        <w:t xml:space="preserve"> por quantas horas</w:t>
      </w:r>
      <w:r w:rsidR="00404A12">
        <w:rPr>
          <w:color w:val="333333"/>
          <w:szCs w:val="20"/>
        </w:rPr>
        <w:t>)</w:t>
      </w:r>
      <w:r w:rsidRPr="002E00DC">
        <w:rPr>
          <w:color w:val="333333"/>
          <w:szCs w:val="20"/>
        </w:rPr>
        <w:t xml:space="preserve">,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C506FF">
        <w:rPr>
          <w:szCs w:val="20"/>
        </w:rPr>
        <w:t xml:space="preserve"> </w:t>
      </w:r>
      <w:r w:rsidRPr="007B38F2">
        <w:rPr>
          <w:szCs w:val="20"/>
        </w:rPr>
        <w:t>materiais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11C49">
      <w:pPr>
        <w:pStyle w:val="PargrafodaLista"/>
        <w:numPr>
          <w:ilvl w:val="0"/>
          <w:numId w:val="18"/>
        </w:numPr>
        <w:ind w:left="714" w:hanging="357"/>
      </w:pPr>
      <w:r>
        <w:t>G</w:t>
      </w:r>
      <w:r w:rsidRPr="00F8687C">
        <w:t>eneralidades - incluem o objetivo, identificação da obra, regime de execução da obra, fiscalização, recebimento da obra, modificações de projeto</w:t>
      </w:r>
      <w:r w:rsidR="002B391F">
        <w:t xml:space="preserve"> e </w:t>
      </w:r>
      <w:r w:rsidRPr="00F8687C">
        <w:t>classificação dos serviços. Havendo caderno de encargos, este englobará quase todos estes aspectos.</w:t>
      </w:r>
    </w:p>
    <w:p w:rsidR="00E12F47" w:rsidRPr="00F8687C" w:rsidRDefault="00E12F47" w:rsidP="00411C49">
      <w:pPr>
        <w:pStyle w:val="PargrafodaLista"/>
        <w:numPr>
          <w:ilvl w:val="0"/>
          <w:numId w:val="18"/>
        </w:numPr>
        <w:ind w:left="714" w:hanging="357"/>
      </w:pPr>
      <w:r>
        <w:t>E</w:t>
      </w:r>
      <w:r w:rsidRPr="00F8687C">
        <w:t>specificação dos materiais - pode ser escrito de duas formas: genérica (aplicável a qualquer obra) ou específica (relacionando apenas os materiais a serem usados na obra em questão).</w:t>
      </w:r>
    </w:p>
    <w:p w:rsidR="00E12F47" w:rsidRPr="00F8687C" w:rsidRDefault="00E12F47" w:rsidP="00411C49">
      <w:pPr>
        <w:pStyle w:val="PargrafodaLista"/>
        <w:numPr>
          <w:ilvl w:val="0"/>
          <w:numId w:val="18"/>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proofErr w:type="spellStart"/>
      <w:r>
        <w:rPr>
          <w:szCs w:val="20"/>
        </w:rPr>
        <w:t>Codevasf</w:t>
      </w:r>
      <w:proofErr w:type="spellEnd"/>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w:t>
      </w:r>
      <w:r w:rsidR="007D383A">
        <w:rPr>
          <w:b/>
          <w:szCs w:val="20"/>
        </w:rPr>
        <w:t>E CUSTOS DO VALOR DA PROPOSTA DO</w:t>
      </w:r>
      <w:r>
        <w:rPr>
          <w:b/>
          <w:szCs w:val="20"/>
        </w:rPr>
        <w:t xml:space="preserve"> LICITANTE</w:t>
      </w:r>
      <w:r w:rsidRPr="00EB3286">
        <w:rPr>
          <w:szCs w:val="20"/>
        </w:rPr>
        <w:t xml:space="preserve"> – </w:t>
      </w:r>
      <w:r>
        <w:rPr>
          <w:szCs w:val="20"/>
        </w:rPr>
        <w:t>R</w:t>
      </w:r>
      <w:r w:rsidRPr="00D204B3">
        <w:rPr>
          <w:szCs w:val="20"/>
        </w:rPr>
        <w:t>epresenta o produto do somatório do preço d</w:t>
      </w:r>
      <w:r w:rsidR="007D383A">
        <w:rPr>
          <w:szCs w:val="20"/>
        </w:rPr>
        <w:t>o</w:t>
      </w:r>
      <w:r>
        <w:rPr>
          <w:szCs w:val="20"/>
        </w:rPr>
        <w:t xml:space="preserve">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 xml:space="preserve">da </w:t>
      </w:r>
      <w:proofErr w:type="spellStart"/>
      <w:r>
        <w:rPr>
          <w:szCs w:val="20"/>
        </w:rPr>
        <w:t>Codevasf</w:t>
      </w:r>
      <w:proofErr w:type="spellEnd"/>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Pr="00A2015C">
        <w:rPr>
          <w:b/>
          <w:szCs w:val="20"/>
        </w:rPr>
        <w:t>AMBIENTAL DA OBRA</w:t>
      </w:r>
      <w:r w:rsidR="00C247CF" w:rsidRPr="00A2015C">
        <w:rPr>
          <w:b/>
          <w:szCs w:val="20"/>
        </w:rPr>
        <w:t xml:space="preserve"> (</w:t>
      </w:r>
      <w:r w:rsidR="0046617A" w:rsidRPr="00A2015C">
        <w:rPr>
          <w:b/>
          <w:szCs w:val="20"/>
        </w:rPr>
        <w:t>PGAO</w:t>
      </w:r>
      <w:r w:rsidR="00C247CF" w:rsidRPr="00A2015C">
        <w:rPr>
          <w:b/>
          <w:szCs w:val="20"/>
        </w:rPr>
        <w:t>)</w:t>
      </w:r>
      <w:r w:rsidRPr="00A2015C">
        <w:rPr>
          <w:szCs w:val="20"/>
        </w:rPr>
        <w:t xml:space="preserve"> </w:t>
      </w:r>
      <w:r w:rsidR="00C247CF" w:rsidRPr="00A2015C">
        <w:rPr>
          <w:szCs w:val="20"/>
        </w:rPr>
        <w:t>–</w:t>
      </w:r>
      <w:r w:rsidRPr="00A2015C">
        <w:rPr>
          <w:szCs w:val="20"/>
        </w:rPr>
        <w:t xml:space="preserve"> </w:t>
      </w:r>
      <w:r w:rsidR="00C247CF" w:rsidRPr="00A2015C">
        <w:rPr>
          <w:szCs w:val="20"/>
        </w:rPr>
        <w:t>C</w:t>
      </w:r>
      <w:r w:rsidRPr="00A2015C">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1A09BA">
        <w:rPr>
          <w:szCs w:val="20"/>
        </w:rPr>
        <w:t>la qualidade ambiental da obra.</w:t>
      </w:r>
    </w:p>
    <w:p w:rsidR="00507A46" w:rsidRPr="001A09BA" w:rsidRDefault="00507A46" w:rsidP="00507A46">
      <w:pPr>
        <w:rPr>
          <w:szCs w:val="20"/>
        </w:rPr>
      </w:pPr>
    </w:p>
    <w:p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rsidR="00C214BE" w:rsidRPr="001A09BA" w:rsidRDefault="00C214BE" w:rsidP="00411C49">
      <w:pPr>
        <w:pStyle w:val="PargrafodaLista"/>
        <w:numPr>
          <w:ilvl w:val="0"/>
          <w:numId w:val="28"/>
        </w:numPr>
        <w:ind w:left="714" w:hanging="357"/>
        <w:rPr>
          <w:rFonts w:eastAsia="Times New Roman"/>
          <w:szCs w:val="20"/>
          <w:lang w:eastAsia="pt-BR"/>
        </w:rPr>
      </w:pPr>
      <w:r w:rsidRPr="001A09BA">
        <w:rPr>
          <w:rFonts w:eastAsia="Times New Roman"/>
          <w:szCs w:val="20"/>
          <w:lang w:eastAsia="pt-BR"/>
        </w:rPr>
        <w:t>Executar a obra de forma a evitar, controlar e/ou mitigar os impa</w:t>
      </w:r>
      <w:r w:rsidR="00507A46" w:rsidRPr="001A09BA">
        <w:rPr>
          <w:rFonts w:eastAsia="Times New Roman"/>
          <w:szCs w:val="20"/>
          <w:lang w:eastAsia="pt-BR"/>
        </w:rPr>
        <w:t>ctos ambientais associados;</w:t>
      </w:r>
    </w:p>
    <w:p w:rsidR="00C214BE" w:rsidRPr="001A09BA" w:rsidRDefault="00C214BE" w:rsidP="00411C49">
      <w:pPr>
        <w:pStyle w:val="PargrafodaLista"/>
        <w:numPr>
          <w:ilvl w:val="0"/>
          <w:numId w:val="28"/>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411C49">
      <w:pPr>
        <w:pStyle w:val="PargrafodaLista"/>
        <w:numPr>
          <w:ilvl w:val="0"/>
          <w:numId w:val="28"/>
        </w:numPr>
        <w:ind w:left="714" w:hanging="357"/>
        <w:rPr>
          <w:rFonts w:eastAsia="Times New Roman"/>
          <w:szCs w:val="20"/>
          <w:lang w:eastAsia="pt-BR"/>
        </w:rPr>
      </w:pPr>
      <w:r w:rsidRPr="001A09BA">
        <w:rPr>
          <w:rFonts w:eastAsia="Times New Roman"/>
          <w:szCs w:val="20"/>
          <w:lang w:eastAsia="pt-BR"/>
        </w:rPr>
        <w:t>Executar trabalhos de educação ambient</w:t>
      </w:r>
      <w:r w:rsidR="00C247CF" w:rsidRPr="001A09BA">
        <w:rPr>
          <w:rFonts w:eastAsia="Times New Roman"/>
          <w:szCs w:val="20"/>
          <w:lang w:eastAsia="pt-BR"/>
        </w:rPr>
        <w:t>al junto aos operários da obra;</w:t>
      </w:r>
    </w:p>
    <w:p w:rsidR="00C214BE" w:rsidRPr="001A09BA" w:rsidRDefault="00C214BE" w:rsidP="00411C49">
      <w:pPr>
        <w:pStyle w:val="PargrafodaLista"/>
        <w:numPr>
          <w:ilvl w:val="0"/>
          <w:numId w:val="28"/>
        </w:numPr>
        <w:ind w:left="714" w:hanging="357"/>
        <w:rPr>
          <w:rFonts w:eastAsia="Times New Roman"/>
          <w:szCs w:val="20"/>
          <w:lang w:eastAsia="pt-BR"/>
        </w:rPr>
      </w:pPr>
      <w:r w:rsidRPr="001A09BA">
        <w:rPr>
          <w:rFonts w:eastAsia="Times New Roman"/>
          <w:szCs w:val="20"/>
          <w:lang w:eastAsia="pt-BR"/>
        </w:rPr>
        <w:t>Evitar interferências negativas, das atividades na obra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 xml:space="preserve">onjunto de elementos necessários e suficientes, com nível de precisão adequado, para caracterizar a obra ou serviço, ou complexo de obras ou serviços objeto da licitação, elaborado com base nas indicações dos estudos técnicos preliminares, que assegurem a viabilidade </w:t>
      </w:r>
      <w:r w:rsidRPr="00464AC1">
        <w:rPr>
          <w:szCs w:val="20"/>
        </w:rPr>
        <w:lastRenderedPageBreak/>
        <w:t>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411C49">
      <w:pPr>
        <w:pStyle w:val="PargrafodaLista"/>
        <w:numPr>
          <w:ilvl w:val="0"/>
          <w:numId w:val="16"/>
        </w:numPr>
        <w:ind w:left="714" w:hanging="357"/>
      </w:pPr>
      <w:r>
        <w:t>D</w:t>
      </w:r>
      <w:r w:rsidRPr="00464AC1">
        <w:t>esenvolvimento da solução escolhida de forma a fornecer visão global da obra e identificar todos os seus elementos constitutivos com clareza;</w:t>
      </w:r>
    </w:p>
    <w:p w:rsidR="00E12F47" w:rsidRPr="00464AC1" w:rsidRDefault="00E12F47" w:rsidP="00411C49">
      <w:pPr>
        <w:pStyle w:val="PargrafodaLista"/>
        <w:numPr>
          <w:ilvl w:val="0"/>
          <w:numId w:val="16"/>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0E12F47" w:rsidP="00411C49">
      <w:pPr>
        <w:pStyle w:val="PargrafodaLista"/>
        <w:numPr>
          <w:ilvl w:val="0"/>
          <w:numId w:val="16"/>
        </w:numPr>
        <w:ind w:left="714" w:hanging="357"/>
      </w:pPr>
      <w:r>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0E12F47" w:rsidP="00411C49">
      <w:pPr>
        <w:pStyle w:val="PargrafodaLista"/>
        <w:numPr>
          <w:ilvl w:val="0"/>
          <w:numId w:val="16"/>
        </w:numPr>
        <w:ind w:left="714" w:hanging="357"/>
      </w:pPr>
      <w:r>
        <w:t>I</w:t>
      </w:r>
      <w:r w:rsidRPr="00464AC1">
        <w:t>nformações que possibilitem o estudo e a dedução de métodos construtivos, instalações provisórias e condições organizacionais para a obra, sem frustrar o caráter competitivo para a sua execução;</w:t>
      </w:r>
    </w:p>
    <w:p w:rsidR="00E12F47" w:rsidRPr="00464AC1" w:rsidRDefault="00E12F47" w:rsidP="00411C49">
      <w:pPr>
        <w:pStyle w:val="PargrafodaLista"/>
        <w:numPr>
          <w:ilvl w:val="0"/>
          <w:numId w:val="16"/>
        </w:numPr>
        <w:ind w:left="714" w:hanging="357"/>
      </w:pPr>
      <w:r>
        <w:t>S</w:t>
      </w:r>
      <w:r w:rsidRPr="00464AC1">
        <w:t>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proofErr w:type="spellStart"/>
      <w:r w:rsidR="00A2614B">
        <w:rPr>
          <w:szCs w:val="20"/>
        </w:rPr>
        <w:t>Codevasf</w:t>
      </w:r>
      <w:proofErr w:type="spellEnd"/>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dá-se o “start </w:t>
      </w:r>
      <w:proofErr w:type="spellStart"/>
      <w:r w:rsidRPr="00EB3286">
        <w:rPr>
          <w:szCs w:val="20"/>
        </w:rPr>
        <w:t>up</w:t>
      </w:r>
      <w:proofErr w:type="spellEnd"/>
      <w:r w:rsidRPr="00EB3286">
        <w:rPr>
          <w:szCs w:val="20"/>
        </w:rPr>
        <w:t>” da execução das obras.</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proofErr w:type="spellStart"/>
      <w:r w:rsidRPr="004F41D5">
        <w:rPr>
          <w:szCs w:val="20"/>
        </w:rPr>
        <w:t>Codevasf</w:t>
      </w:r>
      <w:proofErr w:type="spellEnd"/>
      <w:r w:rsidRPr="004F41D5">
        <w:rPr>
          <w:szCs w:val="20"/>
        </w:rPr>
        <w:t xml:space="preserve">, situada em </w:t>
      </w:r>
      <w:r w:rsidR="00AD50E3" w:rsidRPr="004F41D5">
        <w:t>Montes Claros/MG</w:t>
      </w:r>
      <w:r w:rsidRPr="004F41D5">
        <w:rPr>
          <w:szCs w:val="20"/>
        </w:rPr>
        <w:t xml:space="preserve">, 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F225A9" w:rsidRDefault="00E12F47" w:rsidP="00F225A9"/>
    <w:p w:rsidR="003121D7" w:rsidRDefault="003121D7" w:rsidP="00713A43">
      <w:pPr>
        <w:pStyle w:val="Ttulo1"/>
      </w:pPr>
      <w:bookmarkStart w:id="6" w:name="_Toc514937645"/>
      <w:r w:rsidRPr="00EB3286">
        <w:t xml:space="preserve">REGIME DE </w:t>
      </w:r>
      <w:r w:rsidR="008C07AD" w:rsidRPr="007C0E94">
        <w:t>EXECUÇÃO</w:t>
      </w:r>
      <w:r w:rsidR="0018698C" w:rsidRPr="007C0E94">
        <w:t xml:space="preserve">, </w:t>
      </w:r>
      <w:r w:rsidR="00DA14FA" w:rsidRPr="007C0E94">
        <w:t>VALOR</w:t>
      </w:r>
      <w:r w:rsidR="00BB23E2" w:rsidRPr="007C0E94">
        <w:t xml:space="preserve"> </w:t>
      </w:r>
      <w:r w:rsidR="00EC742C" w:rsidRPr="007C0E94">
        <w:t xml:space="preserve">ESTIMADO E </w:t>
      </w:r>
      <w:r w:rsidRPr="007C0E94">
        <w:t>CRITÉRIO</w:t>
      </w:r>
      <w:r w:rsidRPr="00EB3286">
        <w:t xml:space="preserve"> DE JULGAMENTO</w:t>
      </w:r>
      <w:bookmarkEnd w:id="5"/>
      <w:r w:rsidR="008C07AD">
        <w:t>.</w:t>
      </w:r>
      <w:bookmarkEnd w:id="6"/>
    </w:p>
    <w:p w:rsidR="008C07AD" w:rsidRPr="001C2D81" w:rsidRDefault="008C07AD" w:rsidP="008C07AD"/>
    <w:p w:rsidR="002A2F86" w:rsidRPr="001C2D81" w:rsidRDefault="003121D7" w:rsidP="00457E2D">
      <w:pPr>
        <w:pStyle w:val="Ttulo2"/>
        <w:tabs>
          <w:tab w:val="left" w:pos="851"/>
        </w:tabs>
        <w:ind w:left="426"/>
        <w:rPr>
          <w:rFonts w:eastAsia="Times New Roman"/>
          <w:b/>
          <w:sz w:val="18"/>
          <w:szCs w:val="18"/>
          <w:lang w:eastAsia="pt-BR"/>
        </w:rPr>
      </w:pPr>
      <w:bookmarkStart w:id="7" w:name="_Ref515976583"/>
      <w:r w:rsidRPr="001C2D81">
        <w:rPr>
          <w:b/>
        </w:rPr>
        <w:t>Regime de Execução:</w:t>
      </w:r>
      <w:r w:rsidR="00B272A7" w:rsidRPr="001C2D81">
        <w:rPr>
          <w:b/>
        </w:rPr>
        <w:t xml:space="preserve"> </w:t>
      </w:r>
      <w:r w:rsidR="002A2F86" w:rsidRPr="001C2D81">
        <w:t>Empreitada por Preço Unitário</w:t>
      </w:r>
      <w:bookmarkEnd w:id="7"/>
    </w:p>
    <w:p w:rsidR="002D746F" w:rsidRPr="004D1662" w:rsidRDefault="002D746F" w:rsidP="008A274D">
      <w:pPr>
        <w:rPr>
          <w:lang w:eastAsia="pt-BR"/>
        </w:rPr>
      </w:pPr>
    </w:p>
    <w:p w:rsidR="00DF2380" w:rsidRPr="004D1662" w:rsidRDefault="00DF2380" w:rsidP="00713A43">
      <w:pPr>
        <w:pStyle w:val="Ttulo2"/>
        <w:numPr>
          <w:ilvl w:val="0"/>
          <w:numId w:val="0"/>
        </w:numPr>
        <w:ind w:left="709"/>
      </w:pPr>
      <w:bookmarkStart w:id="8" w:name="art8i"/>
      <w:bookmarkEnd w:id="8"/>
    </w:p>
    <w:p w:rsidR="00DF2380" w:rsidRDefault="00BB23E2" w:rsidP="00023DB1">
      <w:pPr>
        <w:pStyle w:val="Ttulo2"/>
      </w:pPr>
      <w:r w:rsidRPr="00023DB1">
        <w:rPr>
          <w:b/>
        </w:rPr>
        <w:t xml:space="preserve">Valor </w:t>
      </w:r>
      <w:r w:rsidR="003121D7" w:rsidRPr="00023DB1">
        <w:rPr>
          <w:b/>
        </w:rPr>
        <w:t>estimado</w:t>
      </w:r>
      <w:r w:rsidR="003121D7" w:rsidRPr="009C103B">
        <w:t xml:space="preserve">: </w:t>
      </w:r>
      <w:r w:rsidR="00023DB1" w:rsidRPr="00023DB1">
        <w:t xml:space="preserve">R$ </w:t>
      </w:r>
      <w:r w:rsidR="00E4530E">
        <w:t>200.425,39</w:t>
      </w:r>
      <w:r w:rsidR="00023DB1" w:rsidRPr="00023DB1">
        <w:t xml:space="preserve"> (</w:t>
      </w:r>
      <w:r w:rsidR="00E4530E">
        <w:t xml:space="preserve">duzentos </w:t>
      </w:r>
      <w:r w:rsidR="004408D2">
        <w:t xml:space="preserve">mil, </w:t>
      </w:r>
      <w:r w:rsidR="00E4530E">
        <w:t xml:space="preserve">quatrocentos e vinte e cinco </w:t>
      </w:r>
      <w:r w:rsidR="00023DB1" w:rsidRPr="00023DB1">
        <w:t xml:space="preserve">reais e </w:t>
      </w:r>
      <w:r w:rsidR="00E4530E">
        <w:t>trinta e nove</w:t>
      </w:r>
      <w:r w:rsidR="00A615A9">
        <w:t xml:space="preserve"> </w:t>
      </w:r>
      <w:r w:rsidR="00023DB1" w:rsidRPr="00023DB1">
        <w:t>centavos).</w:t>
      </w:r>
    </w:p>
    <w:p w:rsidR="00023DB1" w:rsidRPr="00023DB1" w:rsidRDefault="00023DB1" w:rsidP="00023DB1"/>
    <w:p w:rsidR="00092508" w:rsidRPr="004D1662" w:rsidRDefault="003121D7" w:rsidP="004D1662">
      <w:pPr>
        <w:pStyle w:val="Ttulo2"/>
        <w:tabs>
          <w:tab w:val="left" w:pos="851"/>
        </w:tabs>
        <w:ind w:left="426"/>
        <w:rPr>
          <w:rFonts w:eastAsia="Times New Roman"/>
          <w:szCs w:val="20"/>
          <w:lang w:eastAsia="pt-BR"/>
        </w:rPr>
      </w:pPr>
      <w:r w:rsidRPr="004D1662">
        <w:rPr>
          <w:b/>
        </w:rPr>
        <w:t>Critério de Julgamento</w:t>
      </w:r>
      <w:r w:rsidR="00E03EDE" w:rsidRPr="004D1662">
        <w:rPr>
          <w:b/>
        </w:rPr>
        <w:t xml:space="preserve">: </w:t>
      </w:r>
      <w:r w:rsidR="00092508" w:rsidRPr="004D1662">
        <w:t>Maior Desconto.</w:t>
      </w:r>
    </w:p>
    <w:p w:rsidR="00DF2380" w:rsidRPr="00FC1BC6" w:rsidRDefault="00DF2380" w:rsidP="006E5F11"/>
    <w:p w:rsidR="00FC1BC6" w:rsidRPr="00FC1BC6" w:rsidRDefault="004D5785" w:rsidP="004D5785">
      <w:pPr>
        <w:tabs>
          <w:tab w:val="left" w:pos="6210"/>
        </w:tabs>
      </w:pPr>
      <w:r>
        <w:tab/>
      </w:r>
    </w:p>
    <w:p w:rsidR="00F03901" w:rsidRPr="00EB3286" w:rsidRDefault="00F03901" w:rsidP="00713A43">
      <w:pPr>
        <w:pStyle w:val="Ttulo1"/>
      </w:pPr>
      <w:bookmarkStart w:id="9" w:name="_Toc514937646"/>
      <w:r w:rsidRPr="00EB3286">
        <w:t>LOCALIZAÇÃO DO</w:t>
      </w:r>
      <w:r w:rsidR="00FD52E4" w:rsidRPr="00EB3286">
        <w:t xml:space="preserve"> OBJETO</w:t>
      </w:r>
      <w:bookmarkEnd w:id="9"/>
    </w:p>
    <w:p w:rsidR="00F03901" w:rsidRDefault="00F03901" w:rsidP="00F03901">
      <w:pPr>
        <w:rPr>
          <w:szCs w:val="20"/>
        </w:rPr>
      </w:pPr>
    </w:p>
    <w:p w:rsidR="00D13689" w:rsidRPr="0055638A" w:rsidRDefault="009D539B" w:rsidP="008168B5">
      <w:pPr>
        <w:pStyle w:val="Ttulo2"/>
        <w:ind w:left="851"/>
        <w:rPr>
          <w:color w:val="FF0000"/>
        </w:rPr>
      </w:pPr>
      <w:r w:rsidRPr="009D539B">
        <w:t>Os serviços serão executado n</w:t>
      </w:r>
      <w:r w:rsidR="0055638A">
        <w:t>a comunidade</w:t>
      </w:r>
      <w:r w:rsidR="00CE2CCC">
        <w:t xml:space="preserve"> </w:t>
      </w:r>
      <w:r w:rsidR="00A05146" w:rsidRPr="00B93849">
        <w:t>rura</w:t>
      </w:r>
      <w:r w:rsidR="00CE2CCC">
        <w:t>l</w:t>
      </w:r>
      <w:r w:rsidR="00A05146" w:rsidRPr="00B93849">
        <w:t xml:space="preserve"> de </w:t>
      </w:r>
      <w:r w:rsidR="00CE2CCC">
        <w:t xml:space="preserve">Vila Alexandre Mascarenhas no </w:t>
      </w:r>
      <w:r w:rsidR="0055638A">
        <w:t xml:space="preserve">município de </w:t>
      </w:r>
      <w:r w:rsidR="00CE2CCC">
        <w:t xml:space="preserve">Gouveia </w:t>
      </w:r>
      <w:r w:rsidR="00D13689">
        <w:t xml:space="preserve">distante aproximadamente </w:t>
      </w:r>
      <w:r w:rsidR="004C0E2E">
        <w:t>262</w:t>
      </w:r>
      <w:r w:rsidR="00D022AC">
        <w:t xml:space="preserve"> </w:t>
      </w:r>
      <w:r w:rsidR="00B9799F">
        <w:t>k</w:t>
      </w:r>
      <w:r w:rsidR="00D13689">
        <w:t xml:space="preserve">m de </w:t>
      </w:r>
      <w:r w:rsidR="004664D4">
        <w:t>Belo Horizonte</w:t>
      </w:r>
      <w:r w:rsidR="00D13689">
        <w:t xml:space="preserve">, capital do Estado de </w:t>
      </w:r>
      <w:r w:rsidR="004664D4">
        <w:t>Minas Gerais</w:t>
      </w:r>
      <w:r w:rsidR="00E03EDE">
        <w:t>,</w:t>
      </w:r>
      <w:r w:rsidR="00D022AC">
        <w:t xml:space="preserve"> </w:t>
      </w:r>
      <w:r w:rsidR="00E16DC2">
        <w:t>2</w:t>
      </w:r>
      <w:r w:rsidR="004C0E2E">
        <w:t>61</w:t>
      </w:r>
      <w:r w:rsidR="0055638A">
        <w:t xml:space="preserve"> km da cidade de</w:t>
      </w:r>
      <w:r w:rsidR="00D022AC">
        <w:t xml:space="preserve"> Montes</w:t>
      </w:r>
      <w:r w:rsidR="0055638A">
        <w:t xml:space="preserve"> Claros</w:t>
      </w:r>
      <w:r w:rsidR="00D022AC">
        <w:t>,</w:t>
      </w:r>
      <w:r w:rsidR="0055638A">
        <w:t xml:space="preserve"> cidade onde está localizada </w:t>
      </w:r>
      <w:r w:rsidRPr="009D539B">
        <w:t xml:space="preserve">a </w:t>
      </w:r>
      <w:r w:rsidR="004664D4">
        <w:t xml:space="preserve">1ª Superintendência Regional da </w:t>
      </w:r>
      <w:proofErr w:type="spellStart"/>
      <w:r w:rsidR="004664D4">
        <w:t>Codevasf</w:t>
      </w:r>
      <w:proofErr w:type="spellEnd"/>
      <w:r w:rsidR="004664D4">
        <w:t>.</w:t>
      </w:r>
      <w:r w:rsidR="004664D4" w:rsidRPr="0017313D">
        <w:t xml:space="preserve"> </w:t>
      </w:r>
    </w:p>
    <w:p w:rsidR="004664D4" w:rsidRDefault="004664D4" w:rsidP="00D13689">
      <w:pPr>
        <w:ind w:left="851"/>
        <w:rPr>
          <w:color w:val="0070C0"/>
          <w:szCs w:val="20"/>
        </w:rPr>
      </w:pPr>
    </w:p>
    <w:p w:rsidR="00A803E7" w:rsidRDefault="00A803E7" w:rsidP="00202857">
      <w:pPr>
        <w:ind w:left="708"/>
        <w:rPr>
          <w:noProof/>
          <w:lang w:eastAsia="pt-BR"/>
        </w:rPr>
      </w:pPr>
    </w:p>
    <w:p w:rsidR="00A803E7" w:rsidRDefault="00A803E7" w:rsidP="00A803E7">
      <w:pPr>
        <w:jc w:val="center"/>
        <w:rPr>
          <w:noProof/>
          <w:lang w:eastAsia="pt-BR"/>
        </w:rPr>
      </w:pPr>
    </w:p>
    <w:p w:rsidR="006D4842" w:rsidRDefault="004C0E2E" w:rsidP="0017313D">
      <w:pPr>
        <w:ind w:left="708"/>
        <w:rPr>
          <w:szCs w:val="20"/>
        </w:rPr>
      </w:pPr>
      <w:r w:rsidRPr="004C0E2E">
        <w:rPr>
          <w:noProof/>
          <w:szCs w:val="20"/>
          <w:lang w:eastAsia="pt-BR"/>
        </w:rPr>
        <w:lastRenderedPageBreak/>
        <w:drawing>
          <wp:inline distT="0" distB="0" distL="0" distR="0">
            <wp:extent cx="4457700" cy="2997869"/>
            <wp:effectExtent l="0" t="0" r="0" b="0"/>
            <wp:docPr id="2" name="Imagem 2" descr="C:\Users\lucinete.santos\Pictures\gouve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nete.santos\Pictures\gouvei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69395" cy="3005734"/>
                    </a:xfrm>
                    <a:prstGeom prst="rect">
                      <a:avLst/>
                    </a:prstGeom>
                    <a:noFill/>
                    <a:ln>
                      <a:noFill/>
                    </a:ln>
                  </pic:spPr>
                </pic:pic>
              </a:graphicData>
            </a:graphic>
          </wp:inline>
        </w:drawing>
      </w:r>
    </w:p>
    <w:p w:rsidR="004C0E2E" w:rsidRDefault="004C0E2E" w:rsidP="0017313D">
      <w:pPr>
        <w:ind w:left="708"/>
        <w:rPr>
          <w:szCs w:val="20"/>
        </w:rPr>
      </w:pPr>
    </w:p>
    <w:p w:rsidR="008802D6" w:rsidRPr="001C2D81" w:rsidRDefault="0017313D" w:rsidP="0017313D">
      <w:pPr>
        <w:ind w:left="708"/>
        <w:rPr>
          <w:szCs w:val="20"/>
        </w:rPr>
      </w:pPr>
      <w:r w:rsidRPr="001C2D81">
        <w:rPr>
          <w:szCs w:val="20"/>
        </w:rPr>
        <w:t xml:space="preserve">Localização do município de </w:t>
      </w:r>
      <w:r w:rsidR="004C0E2E">
        <w:rPr>
          <w:szCs w:val="20"/>
        </w:rPr>
        <w:t>Gouveia</w:t>
      </w:r>
      <w:r w:rsidR="00A51DAB" w:rsidRPr="001C2D81">
        <w:rPr>
          <w:szCs w:val="20"/>
        </w:rPr>
        <w:t xml:space="preserve"> </w:t>
      </w:r>
      <w:r w:rsidRPr="001C2D81">
        <w:rPr>
          <w:szCs w:val="20"/>
        </w:rPr>
        <w:t xml:space="preserve">em relação à Belo Horizonte. </w:t>
      </w:r>
      <w:r w:rsidR="004664D4" w:rsidRPr="001C2D81">
        <w:rPr>
          <w:szCs w:val="20"/>
        </w:rPr>
        <w:t xml:space="preserve">Fonte: Google </w:t>
      </w:r>
      <w:proofErr w:type="spellStart"/>
      <w:r w:rsidR="004664D4" w:rsidRPr="001C2D81">
        <w:rPr>
          <w:szCs w:val="20"/>
        </w:rPr>
        <w:t>Maps</w:t>
      </w:r>
      <w:proofErr w:type="spellEnd"/>
      <w:r w:rsidR="00E03EDE" w:rsidRPr="001C2D81">
        <w:rPr>
          <w:szCs w:val="20"/>
        </w:rPr>
        <w:t xml:space="preserve">, </w:t>
      </w:r>
      <w:r w:rsidR="004664D4" w:rsidRPr="001C2D81">
        <w:rPr>
          <w:szCs w:val="20"/>
        </w:rPr>
        <w:t>201</w:t>
      </w:r>
      <w:r w:rsidR="00BE439A">
        <w:rPr>
          <w:szCs w:val="20"/>
        </w:rPr>
        <w:t>9</w:t>
      </w:r>
      <w:r w:rsidR="00E03EDE" w:rsidRPr="001C2D81">
        <w:rPr>
          <w:szCs w:val="20"/>
        </w:rPr>
        <w:t>.</w:t>
      </w:r>
    </w:p>
    <w:p w:rsidR="0017313D" w:rsidRDefault="0017313D" w:rsidP="00CF5060"/>
    <w:p w:rsidR="00A803E7" w:rsidRDefault="00A803E7" w:rsidP="00CF5060"/>
    <w:p w:rsidR="009D47C3" w:rsidRDefault="009D47C3" w:rsidP="00713A43">
      <w:pPr>
        <w:pStyle w:val="Ttulo1"/>
      </w:pPr>
      <w:bookmarkStart w:id="10" w:name="_Toc514937647"/>
      <w:r w:rsidRPr="00EB3286">
        <w:t>DESCRIÇÃO DOS SERVIÇOS</w:t>
      </w:r>
      <w:bookmarkEnd w:id="10"/>
    </w:p>
    <w:p w:rsidR="003C7BB6" w:rsidRPr="003C7BB6" w:rsidRDefault="003C7BB6" w:rsidP="003C7BB6"/>
    <w:p w:rsidR="009D47C3" w:rsidRPr="00EB3286" w:rsidRDefault="009D47C3" w:rsidP="009D47C3">
      <w:pPr>
        <w:rPr>
          <w:szCs w:val="20"/>
        </w:rPr>
      </w:pPr>
    </w:p>
    <w:p w:rsidR="009D539B" w:rsidRDefault="009D539B" w:rsidP="008F2815">
      <w:pPr>
        <w:pStyle w:val="Ttulo2"/>
      </w:pPr>
      <w:r w:rsidRPr="009D539B">
        <w:t>As obras</w:t>
      </w:r>
      <w:r w:rsidR="00FB0888">
        <w:t xml:space="preserve"> e </w:t>
      </w:r>
      <w:r w:rsidRPr="009D539B">
        <w:t xml:space="preserve">serviços </w:t>
      </w:r>
      <w:r w:rsidR="00FB0888">
        <w:t xml:space="preserve">de engenharia </w:t>
      </w:r>
      <w:r w:rsidRPr="009D539B">
        <w:t xml:space="preserve">objeto desta licitação encontram-se descritos e caracterizados no Projeto Básico, Desenhos e Especificações Técnicas e quantificados na </w:t>
      </w:r>
      <w:r w:rsidR="00C1208B">
        <w:t>P</w:t>
      </w:r>
      <w:r w:rsidR="00C1208B" w:rsidRPr="00202857">
        <w:rPr>
          <w:szCs w:val="20"/>
        </w:rPr>
        <w:t>lanilha de Custos do Valor do Orçamento de Referência</w:t>
      </w:r>
      <w:r w:rsidR="00D52EFE">
        <w:t xml:space="preserve">, que </w:t>
      </w:r>
      <w:r w:rsidRPr="009D539B">
        <w:t xml:space="preserve">integram este Termo de </w:t>
      </w:r>
      <w:r w:rsidRPr="00C25581">
        <w:t>Referência</w:t>
      </w:r>
      <w:r w:rsidR="00202857">
        <w:t>.</w:t>
      </w:r>
    </w:p>
    <w:p w:rsidR="00202857" w:rsidRDefault="00202857" w:rsidP="00202857"/>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294C24" w:rsidRDefault="00523478" w:rsidP="00EB7F52">
      <w:pPr>
        <w:ind w:left="709"/>
        <w:rPr>
          <w:b/>
          <w:szCs w:val="20"/>
          <w:u w:val="single"/>
        </w:rPr>
      </w:pPr>
      <w:r>
        <w:rPr>
          <w:b/>
          <w:szCs w:val="20"/>
          <w:u w:val="single"/>
        </w:rPr>
        <w:t>Serviços p</w:t>
      </w:r>
      <w:r w:rsidR="00EB7F52">
        <w:rPr>
          <w:b/>
          <w:szCs w:val="20"/>
          <w:u w:val="single"/>
        </w:rPr>
        <w:t xml:space="preserve">reliminares </w:t>
      </w:r>
    </w:p>
    <w:p w:rsidR="00EB7F52" w:rsidRDefault="00F1005F" w:rsidP="00EB7F52">
      <w:pPr>
        <w:ind w:left="709"/>
        <w:rPr>
          <w:b/>
          <w:szCs w:val="20"/>
          <w:u w:val="single"/>
        </w:rPr>
      </w:pPr>
      <w:r>
        <w:rPr>
          <w:b/>
          <w:szCs w:val="20"/>
          <w:u w:val="single"/>
        </w:rPr>
        <w:t xml:space="preserve">Obras viárias </w:t>
      </w:r>
      <w:r w:rsidR="00523478">
        <w:rPr>
          <w:b/>
          <w:szCs w:val="20"/>
          <w:u w:val="single"/>
        </w:rPr>
        <w:t xml:space="preserve">e </w:t>
      </w:r>
      <w:r>
        <w:rPr>
          <w:b/>
          <w:szCs w:val="20"/>
          <w:u w:val="single"/>
        </w:rPr>
        <w:t>p</w:t>
      </w:r>
      <w:r w:rsidR="00EB7F52">
        <w:rPr>
          <w:b/>
          <w:szCs w:val="20"/>
          <w:u w:val="single"/>
        </w:rPr>
        <w:t xml:space="preserve">avimentação </w:t>
      </w:r>
    </w:p>
    <w:p w:rsidR="00F1005F" w:rsidRDefault="00F1005F" w:rsidP="00EB7F52">
      <w:pPr>
        <w:ind w:left="709"/>
        <w:rPr>
          <w:b/>
          <w:szCs w:val="20"/>
          <w:u w:val="single"/>
        </w:rPr>
      </w:pPr>
      <w:r>
        <w:rPr>
          <w:b/>
          <w:szCs w:val="20"/>
          <w:u w:val="single"/>
        </w:rPr>
        <w:t>Urbanização</w:t>
      </w:r>
    </w:p>
    <w:p w:rsidR="00EB7F52" w:rsidRDefault="00D96DE8" w:rsidP="00EB7F52">
      <w:pPr>
        <w:ind w:left="709"/>
        <w:rPr>
          <w:b/>
          <w:szCs w:val="20"/>
          <w:u w:val="single"/>
        </w:rPr>
      </w:pPr>
      <w:r>
        <w:rPr>
          <w:b/>
          <w:szCs w:val="20"/>
          <w:u w:val="single"/>
        </w:rPr>
        <w:t>D</w:t>
      </w:r>
      <w:r w:rsidR="00EB7F52">
        <w:rPr>
          <w:b/>
          <w:szCs w:val="20"/>
          <w:u w:val="single"/>
        </w:rPr>
        <w:t>renagem</w:t>
      </w:r>
      <w:r w:rsidR="00F1005F">
        <w:rPr>
          <w:b/>
          <w:szCs w:val="20"/>
          <w:u w:val="single"/>
        </w:rPr>
        <w:t xml:space="preserve"> pluvial</w:t>
      </w:r>
    </w:p>
    <w:p w:rsidR="00EB7F52" w:rsidRPr="00995203" w:rsidRDefault="00EB7F52" w:rsidP="00EB7F52">
      <w:pPr>
        <w:ind w:left="709"/>
        <w:rPr>
          <w:b/>
          <w:szCs w:val="20"/>
          <w:u w:val="single"/>
        </w:rPr>
      </w:pPr>
    </w:p>
    <w:p w:rsidR="001C2D81" w:rsidRDefault="001C2D81" w:rsidP="00EE4318">
      <w:pPr>
        <w:ind w:left="709"/>
        <w:rPr>
          <w:b/>
          <w:color w:val="FF0000"/>
          <w:szCs w:val="20"/>
          <w:u w:val="single"/>
        </w:rPr>
      </w:pPr>
    </w:p>
    <w:p w:rsidR="00014E2D" w:rsidRPr="00EA4264" w:rsidRDefault="00014E2D" w:rsidP="00EA4264">
      <w:pPr>
        <w:ind w:left="282"/>
        <w:rPr>
          <w:color w:val="0070C0"/>
          <w:szCs w:val="20"/>
        </w:rPr>
      </w:pPr>
    </w:p>
    <w:p w:rsidR="006E253F" w:rsidRPr="00EB3286" w:rsidRDefault="006E253F" w:rsidP="00713A43">
      <w:pPr>
        <w:pStyle w:val="Ttulo1"/>
      </w:pPr>
      <w:bookmarkStart w:id="11" w:name="_Toc514937648"/>
      <w:r w:rsidRPr="00EB3286">
        <w:t>CONDIÇÕES DE PARTICIPAÇÃO</w:t>
      </w:r>
      <w:bookmarkEnd w:id="11"/>
    </w:p>
    <w:p w:rsidR="006E253F" w:rsidRDefault="006E253F" w:rsidP="003B4053"/>
    <w:p w:rsidR="00557C61" w:rsidRDefault="00D52EFE" w:rsidP="00713A43">
      <w:pPr>
        <w:pStyle w:val="Ttulo2"/>
      </w:pPr>
      <w:bookmarkStart w:id="12" w:name="_Ref449450707"/>
      <w:r w:rsidRPr="00D52EFE">
        <w:t xml:space="preserve">Poderão participar </w:t>
      </w:r>
      <w:r w:rsidRPr="00EB3286">
        <w:t xml:space="preserve">da presente licitação empresas do ramo, pertinente e compatível com o objeto desta licitação, </w:t>
      </w:r>
      <w:r w:rsidR="00294C24">
        <w:t>individuais,</w:t>
      </w:r>
      <w:r w:rsidR="006B232A">
        <w:t xml:space="preserve"> </w:t>
      </w:r>
      <w:r w:rsidRPr="00EB3286">
        <w:t xml:space="preserve">que atendam </w:t>
      </w:r>
      <w:r w:rsidR="00294C24" w:rsidRPr="00EB3286">
        <w:t>às</w:t>
      </w:r>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3" w:name="_Ref441152334"/>
      <w:bookmarkEnd w:id="12"/>
      <w:r w:rsidRPr="00833B53">
        <w:rPr>
          <w:b/>
        </w:rPr>
        <w:t>CONSÓRCIO</w:t>
      </w:r>
    </w:p>
    <w:p w:rsidR="00320B86" w:rsidRDefault="00320B86" w:rsidP="00320B86">
      <w:pPr>
        <w:ind w:left="709"/>
        <w:rPr>
          <w:b/>
          <w:color w:val="FF0000"/>
        </w:rPr>
      </w:pPr>
    </w:p>
    <w:p w:rsidR="008B7350" w:rsidRDefault="008B7350" w:rsidP="00320B86">
      <w:pPr>
        <w:ind w:left="709"/>
      </w:pPr>
      <w:r w:rsidRPr="008B7350">
        <w:t>6.2.1.</w:t>
      </w:r>
      <w:r w:rsidRPr="008B7350">
        <w:tab/>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327C86" w:rsidRDefault="00327C86" w:rsidP="00320B86">
      <w:pPr>
        <w:ind w:left="709"/>
      </w:pPr>
    </w:p>
    <w:p w:rsidR="00327C86" w:rsidRDefault="00327C86" w:rsidP="00320B86">
      <w:pPr>
        <w:ind w:left="709"/>
      </w:pPr>
    </w:p>
    <w:p w:rsidR="00327C86" w:rsidRDefault="00327C86" w:rsidP="00320B86">
      <w:pPr>
        <w:ind w:left="709"/>
        <w:rPr>
          <w:b/>
          <w:color w:val="FF0000"/>
        </w:rPr>
      </w:pPr>
    </w:p>
    <w:p w:rsidR="00357E46" w:rsidRDefault="00357E46" w:rsidP="00357E46">
      <w:pPr>
        <w:rPr>
          <w:lang w:eastAsia="pt-BR"/>
        </w:rPr>
      </w:pPr>
    </w:p>
    <w:p w:rsidR="00A61E80" w:rsidRPr="00833B53" w:rsidRDefault="00A61E80" w:rsidP="00713A43">
      <w:pPr>
        <w:pStyle w:val="Ttulo2"/>
        <w:rPr>
          <w:b/>
        </w:rPr>
      </w:pPr>
      <w:bookmarkStart w:id="14" w:name="_Ref455652949"/>
      <w:r w:rsidRPr="00833B53">
        <w:rPr>
          <w:b/>
        </w:rPr>
        <w:t>SUBCONTRATAÇÃO</w:t>
      </w:r>
      <w:bookmarkEnd w:id="13"/>
      <w:bookmarkEnd w:id="14"/>
    </w:p>
    <w:p w:rsidR="00A61E80" w:rsidRDefault="00A573E9" w:rsidP="00A573E9">
      <w:pPr>
        <w:tabs>
          <w:tab w:val="left" w:pos="1605"/>
        </w:tabs>
        <w:rPr>
          <w:szCs w:val="20"/>
        </w:rPr>
      </w:pPr>
      <w:r>
        <w:rPr>
          <w:szCs w:val="20"/>
        </w:rPr>
        <w:tab/>
      </w:r>
    </w:p>
    <w:p w:rsidR="00D846DA" w:rsidRDefault="00D846DA" w:rsidP="00D846DA">
      <w:pPr>
        <w:rPr>
          <w:szCs w:val="20"/>
        </w:rPr>
      </w:pPr>
    </w:p>
    <w:p w:rsidR="00927D8F" w:rsidRDefault="0052507B" w:rsidP="00995203">
      <w:pPr>
        <w:pStyle w:val="Ttulo3"/>
      </w:pPr>
      <w:r>
        <w:t>Não s</w:t>
      </w:r>
      <w:r w:rsidR="00D846DA">
        <w:t>erá permitida a subcontratação dos serviços objeto deste TR</w:t>
      </w:r>
      <w:r w:rsidR="00D846DA" w:rsidRPr="00995203">
        <w:t xml:space="preserve">. </w:t>
      </w:r>
    </w:p>
    <w:p w:rsidR="00D846DA" w:rsidRPr="00D846DA" w:rsidRDefault="00D846DA"/>
    <w:p w:rsidR="005B2B2E" w:rsidRPr="00833B53" w:rsidRDefault="005B2B2E" w:rsidP="00713A43">
      <w:pPr>
        <w:pStyle w:val="Ttulo2"/>
        <w:rPr>
          <w:b/>
        </w:rPr>
      </w:pPr>
      <w:r w:rsidRPr="00833B53">
        <w:rPr>
          <w:b/>
        </w:rPr>
        <w:t>VISITA AO LOCAL DAS OBRAS</w:t>
      </w:r>
      <w:r w:rsidR="00F349AF">
        <w:rPr>
          <w:b/>
        </w:rPr>
        <w:t xml:space="preserve"> </w:t>
      </w:r>
    </w:p>
    <w:p w:rsidR="005B2B2E" w:rsidRPr="00EB3286" w:rsidRDefault="005B2B2E" w:rsidP="005B2B2E">
      <w:pPr>
        <w:rPr>
          <w:szCs w:val="20"/>
        </w:rPr>
      </w:pPr>
    </w:p>
    <w:p w:rsidR="005B2B2E" w:rsidRDefault="005B2B2E" w:rsidP="003B328A">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2A2F86">
      <w:pPr>
        <w:rPr>
          <w:szCs w:val="20"/>
        </w:rPr>
      </w:pPr>
    </w:p>
    <w:p w:rsidR="005B2B2E" w:rsidRPr="00EB3286" w:rsidRDefault="005B2B2E" w:rsidP="003B328A">
      <w:pPr>
        <w:pStyle w:val="Ttulo3"/>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3B328A">
      <w:pPr>
        <w:pStyle w:val="Ttulo3"/>
      </w:pPr>
      <w:r w:rsidRPr="00EB3286">
        <w:t>Os custos de visita aos locais das obras</w:t>
      </w:r>
      <w:r w:rsidR="00FB0888">
        <w:t xml:space="preserve"> e </w:t>
      </w:r>
      <w:r w:rsidRPr="00EB3286">
        <w:t>serviços</w:t>
      </w:r>
      <w:r w:rsidR="00FB0888">
        <w:t xml:space="preserve"> de engenharia</w:t>
      </w:r>
      <w:r w:rsidR="007D383A">
        <w:t xml:space="preserve"> correrão por exclusiva conta do</w:t>
      </w:r>
      <w:r w:rsidRPr="00EB3286">
        <w:t xml:space="preserve"> licitante.</w:t>
      </w:r>
    </w:p>
    <w:p w:rsidR="005B2B2E" w:rsidRPr="00EB3286" w:rsidRDefault="005B2B2E" w:rsidP="00713A43">
      <w:pPr>
        <w:pStyle w:val="Ttulo2"/>
        <w:numPr>
          <w:ilvl w:val="0"/>
          <w:numId w:val="0"/>
        </w:numPr>
      </w:pPr>
    </w:p>
    <w:p w:rsidR="00611D5E" w:rsidRPr="00A87C70" w:rsidRDefault="005B2B2E" w:rsidP="003B328A">
      <w:pPr>
        <w:pStyle w:val="Ttulo3"/>
        <w:rPr>
          <w:color w:val="0070C0"/>
        </w:rPr>
      </w:pPr>
      <w:r w:rsidRPr="00A87C70">
        <w:t>Em caso de dúvidas sobre a visita ao local onde serão executadas as obras</w:t>
      </w:r>
      <w:r w:rsidR="00FB0888">
        <w:t xml:space="preserve"> e ser</w:t>
      </w:r>
      <w:r w:rsidRPr="00A87C70">
        <w:t xml:space="preserve">viços </w:t>
      </w:r>
      <w:r w:rsidR="00FB0888">
        <w:t xml:space="preserve">de engenharia, </w:t>
      </w:r>
      <w:r w:rsidR="007D383A">
        <w:t>o</w:t>
      </w:r>
      <w:r w:rsidRPr="00A87C70">
        <w:t xml:space="preserve">s licitantes deverão contatar com a Gerência Regional de </w:t>
      </w:r>
      <w:r w:rsidR="002E695E">
        <w:t>Infraestrutura</w:t>
      </w:r>
      <w:r w:rsidR="00F349AF">
        <w:t xml:space="preserve"> </w:t>
      </w:r>
      <w:r w:rsidRPr="00A87C70">
        <w:t xml:space="preserve">da </w:t>
      </w:r>
      <w:proofErr w:type="spellStart"/>
      <w:r w:rsidR="00CF5060">
        <w:t>Codevasf</w:t>
      </w:r>
      <w:proofErr w:type="spellEnd"/>
      <w:r w:rsidRPr="00A87C70">
        <w:t xml:space="preserve">, </w:t>
      </w:r>
      <w:r w:rsidRPr="00746460">
        <w:t xml:space="preserve">em </w:t>
      </w:r>
      <w:r w:rsidR="00F349AF" w:rsidRPr="00746460">
        <w:t>Montes Claros</w:t>
      </w:r>
      <w:r w:rsidR="00611D5E" w:rsidRPr="00746460">
        <w:t xml:space="preserve">, no estado de </w:t>
      </w:r>
      <w:r w:rsidR="00F349AF" w:rsidRPr="00746460">
        <w:t>Minas Gerais</w:t>
      </w:r>
      <w:r w:rsidR="00611D5E" w:rsidRPr="00746460">
        <w:t xml:space="preserve">, </w:t>
      </w:r>
      <w:r w:rsidRPr="00746460">
        <w:t xml:space="preserve">nos </w:t>
      </w:r>
      <w:r w:rsidRPr="00A87C70">
        <w:t xml:space="preserve">telefones: </w:t>
      </w:r>
      <w:r w:rsidR="00F349AF">
        <w:t>(38) 2104-</w:t>
      </w:r>
      <w:r w:rsidR="00D846DA">
        <w:t>78</w:t>
      </w:r>
      <w:r w:rsidR="002E695E">
        <w:t>38</w:t>
      </w:r>
      <w:r w:rsidR="00D846DA">
        <w:t>, (38) 2104-78</w:t>
      </w:r>
      <w:r w:rsidR="002E695E">
        <w:t>96</w:t>
      </w:r>
      <w:r w:rsidR="00746460">
        <w:t>.</w:t>
      </w:r>
      <w:r w:rsidR="002F1B05">
        <w:t xml:space="preserve"> </w:t>
      </w:r>
    </w:p>
    <w:p w:rsidR="005B2B2E" w:rsidRPr="00EB3286" w:rsidRDefault="005B2B2E" w:rsidP="00713A43">
      <w:pPr>
        <w:pStyle w:val="Ttulo2"/>
        <w:numPr>
          <w:ilvl w:val="0"/>
          <w:numId w:val="0"/>
        </w:numPr>
      </w:pPr>
    </w:p>
    <w:p w:rsidR="005B2B2E" w:rsidRDefault="005B2B2E" w:rsidP="003B328A">
      <w:pPr>
        <w:pStyle w:val="Ttulo3"/>
      </w:pPr>
      <w:bookmarkStart w:id="15" w:name="_Ref441155895"/>
      <w:r w:rsidRPr="00EB3286">
        <w:t xml:space="preserve">A declaração de que conhece o local onde serão </w:t>
      </w:r>
      <w:r w:rsidR="002F1B05" w:rsidRPr="00EB3286">
        <w:t>executadas</w:t>
      </w:r>
      <w:r w:rsidRPr="00EB3286">
        <w:t xml:space="preserve"> </w:t>
      </w:r>
      <w:r w:rsidR="00215784">
        <w:t>as obras/</w:t>
      </w:r>
      <w:r w:rsidRPr="00EB3286">
        <w:t xml:space="preserve">serviços e suas circunvizinhanças será obrigatoriamente emitida pela empresa licitante </w:t>
      </w:r>
      <w:r w:rsidRPr="00C25581">
        <w:t xml:space="preserve">(Modelo de Declaração – </w:t>
      </w:r>
      <w:r w:rsidR="007D383A" w:rsidRPr="00C25581">
        <w:fldChar w:fldCharType="begin"/>
      </w:r>
      <w:r w:rsidR="007D383A" w:rsidRPr="00C25581">
        <w:instrText xml:space="preserve"> REF _Ref450205804 \h  \* MERGEFORMAT </w:instrText>
      </w:r>
      <w:r w:rsidR="007D383A" w:rsidRPr="00C25581">
        <w:fldChar w:fldCharType="separate"/>
      </w:r>
      <w:r w:rsidR="00C961A3">
        <w:t xml:space="preserve">Anexo </w:t>
      </w:r>
      <w:r w:rsidR="00C961A3">
        <w:rPr>
          <w:noProof/>
        </w:rPr>
        <w:t>II</w:t>
      </w:r>
      <w:r w:rsidR="007D383A" w:rsidRPr="00C25581">
        <w:fldChar w:fldCharType="end"/>
      </w:r>
      <w:r w:rsidRPr="00C25581">
        <w:t xml:space="preserve"> des</w:t>
      </w:r>
      <w:r w:rsidR="009561F4" w:rsidRPr="00C25581">
        <w:t>t</w:t>
      </w:r>
      <w:r w:rsidRPr="00C25581">
        <w:t xml:space="preserve">e </w:t>
      </w:r>
      <w:r w:rsidR="00350472" w:rsidRPr="00C25581">
        <w:t>TR</w:t>
      </w:r>
      <w:r w:rsidRPr="00C25581">
        <w:t xml:space="preserve">), </w:t>
      </w:r>
      <w:r w:rsidRPr="00EB3286">
        <w:t>através dos seus prepostos</w:t>
      </w:r>
      <w:r w:rsidR="00E830C7">
        <w:t>.</w:t>
      </w:r>
      <w:bookmarkEnd w:id="15"/>
    </w:p>
    <w:p w:rsidR="00211A6F" w:rsidRDefault="00211A6F" w:rsidP="00E5560C"/>
    <w:p w:rsidR="00721E0F" w:rsidRDefault="00721E0F" w:rsidP="00E5560C"/>
    <w:p w:rsidR="001C462A" w:rsidRDefault="001C462A" w:rsidP="00E5560C"/>
    <w:p w:rsidR="00E5560C" w:rsidRPr="00EB3286" w:rsidRDefault="00E5560C" w:rsidP="00713A43">
      <w:pPr>
        <w:pStyle w:val="Ttulo1"/>
      </w:pPr>
      <w:bookmarkStart w:id="16" w:name="_Toc514937649"/>
      <w:r w:rsidRPr="00EB3286">
        <w:t xml:space="preserve">PROPOSTA </w:t>
      </w:r>
      <w:bookmarkEnd w:id="16"/>
    </w:p>
    <w:p w:rsidR="00E5560C" w:rsidRPr="00EB3286" w:rsidRDefault="00E5560C" w:rsidP="00E5560C">
      <w:pPr>
        <w:rPr>
          <w:szCs w:val="20"/>
        </w:rPr>
      </w:pPr>
    </w:p>
    <w:p w:rsidR="00E5560C" w:rsidRPr="00EB3286" w:rsidRDefault="00E5560C" w:rsidP="00713A43">
      <w:pPr>
        <w:pStyle w:val="Ttulo2"/>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 constitui-se dos seguintes documentos:</w:t>
      </w:r>
      <w:r w:rsidR="007700F9">
        <w:t xml:space="preserve"> </w:t>
      </w:r>
    </w:p>
    <w:p w:rsidR="00E5560C" w:rsidRDefault="00E5560C" w:rsidP="00E5560C"/>
    <w:p w:rsidR="00C961A3" w:rsidRDefault="000B7017" w:rsidP="00123C9F">
      <w:pPr>
        <w:pStyle w:val="Legenda"/>
      </w:pPr>
      <w:r w:rsidRPr="000B7017">
        <w:t>Planilha d</w:t>
      </w:r>
      <w:r w:rsidR="00732F48">
        <w:t>e Custos do Valor da Proposta do</w:t>
      </w:r>
      <w:r w:rsidRPr="000B7017">
        <w:t xml:space="preserve"> Licitante </w:t>
      </w:r>
      <w:r w:rsidR="00D94A95" w:rsidRPr="00965202">
        <w:t xml:space="preserve">com todos os seus itens, devidamente preenchida, com clareza e sem rasuras, conforme a </w:t>
      </w:r>
      <w:r w:rsidRPr="000B7017">
        <w:t>Planilha de Custos do Valor d</w:t>
      </w:r>
      <w:r>
        <w:t xml:space="preserve">o Orçamento de Referência </w:t>
      </w:r>
      <w:r w:rsidR="009D31E2">
        <w:t>.</w:t>
      </w:r>
      <w:r w:rsidR="00CF3DFD" w:rsidRPr="00525FD5">
        <w:fldChar w:fldCharType="begin"/>
      </w:r>
      <w:r w:rsidR="00525FD5" w:rsidRPr="00525FD5">
        <w:instrText xml:space="preserve"> REF _Ref450205763 \h </w:instrText>
      </w:r>
      <w:r w:rsidR="00CF3DFD" w:rsidRPr="00525FD5">
        <w:fldChar w:fldCharType="separate"/>
      </w:r>
    </w:p>
    <w:p w:rsidR="00C961A3" w:rsidRDefault="00C961A3" w:rsidP="00123C9F">
      <w:pPr>
        <w:pStyle w:val="Legenda"/>
      </w:pPr>
    </w:p>
    <w:p w:rsidR="00D94A95" w:rsidRPr="00EB3286" w:rsidRDefault="00E72D2A" w:rsidP="00411C49">
      <w:pPr>
        <w:pStyle w:val="PargrafodaLista"/>
        <w:numPr>
          <w:ilvl w:val="0"/>
          <w:numId w:val="29"/>
        </w:numPr>
      </w:pPr>
      <w:r>
        <w:t xml:space="preserve">Vide </w:t>
      </w:r>
      <w:r w:rsidR="00C961A3">
        <w:t xml:space="preserve">Anexo </w:t>
      </w:r>
      <w:r w:rsidR="00C961A3">
        <w:rPr>
          <w:noProof/>
        </w:rPr>
        <w:t>VI</w:t>
      </w:r>
      <w:r w:rsidR="00CF3DFD" w:rsidRPr="00525FD5">
        <w:fldChar w:fldCharType="end"/>
      </w:r>
      <w:r w:rsidR="00D94A95" w:rsidRPr="00965202">
        <w:t xml:space="preserve">, que é parte integrante deste Termo de Referência, observando-se os preços unitários orçados pela </w:t>
      </w:r>
      <w:proofErr w:type="spellStart"/>
      <w:r w:rsidR="00CF5060">
        <w:t>Codevasf</w:t>
      </w:r>
      <w:proofErr w:type="spellEnd"/>
      <w:r w:rsidR="00D94A95" w:rsidRPr="00965202">
        <w:t>, nos quais</w:t>
      </w:r>
      <w:r w:rsidR="00CB48E8">
        <w:t xml:space="preserve"> </w:t>
      </w:r>
      <w:r w:rsidR="008F14A3">
        <w:t>incidirá</w:t>
      </w:r>
      <w:r w:rsidR="00D94A95" w:rsidRPr="00965202">
        <w:t xml:space="preserve"> linearmente o perc</w:t>
      </w:r>
      <w:r w:rsidR="00732F48">
        <w:t>entual de desconto ofertado pelo</w:t>
      </w:r>
      <w:r w:rsidR="00D94A95" w:rsidRPr="00965202">
        <w:t xml:space="preserve"> licitante, conforme </w:t>
      </w:r>
      <w:r w:rsidR="00151295">
        <w:t xml:space="preserve">inciso II, </w:t>
      </w:r>
      <w:r w:rsidR="00151295" w:rsidRPr="00513D06">
        <w:t xml:space="preserve">§ </w:t>
      </w:r>
      <w:r w:rsidR="00151295">
        <w:t>4</w:t>
      </w:r>
      <w:r w:rsidR="00151295" w:rsidRPr="00513D06">
        <w:t xml:space="preserve">º do art. </w:t>
      </w:r>
      <w:r w:rsidR="00151295">
        <w:t>54</w:t>
      </w:r>
      <w:r w:rsidR="00151295" w:rsidRPr="00513D06">
        <w:t xml:space="preserve"> da Lei nº </w:t>
      </w:r>
      <w:r w:rsidR="00151295">
        <w:t>13.</w:t>
      </w:r>
      <w:r w:rsidR="006030E1">
        <w:t>303</w:t>
      </w:r>
      <w:r w:rsidR="00151295" w:rsidRPr="00513D06">
        <w:t xml:space="preserve"> de </w:t>
      </w:r>
      <w:r w:rsidR="00151295">
        <w:t>30/06/2016</w:t>
      </w:r>
      <w:r w:rsidR="00D94A95" w:rsidRPr="00EB3286">
        <w:t>.</w:t>
      </w:r>
    </w:p>
    <w:p w:rsidR="00B1032D" w:rsidRDefault="00A67D65" w:rsidP="00411C49">
      <w:pPr>
        <w:pStyle w:val="PargrafodaLista"/>
        <w:numPr>
          <w:ilvl w:val="0"/>
          <w:numId w:val="29"/>
        </w:numPr>
      </w:pPr>
      <w:r w:rsidRPr="00C41110">
        <w:t>Junto com a proposta, a Planilha</w:t>
      </w:r>
      <w:r>
        <w:t xml:space="preserve"> de Custos </w:t>
      </w:r>
      <w:r w:rsidR="00732F48">
        <w:t>do Valor da Proposta do</w:t>
      </w:r>
      <w:r w:rsidR="00983662">
        <w:t xml:space="preserve"> </w:t>
      </w:r>
      <w:r>
        <w:t xml:space="preserve">Licitante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rsidR="00B1032D" w:rsidRDefault="00B1032D" w:rsidP="00B1032D">
      <w:pPr>
        <w:ind w:left="782" w:hanging="357"/>
      </w:pPr>
    </w:p>
    <w:p w:rsidR="00B1032D" w:rsidRPr="00A67D65" w:rsidRDefault="00A67D65" w:rsidP="00411C49">
      <w:pPr>
        <w:pStyle w:val="PargrafodaLista"/>
        <w:numPr>
          <w:ilvl w:val="0"/>
          <w:numId w:val="29"/>
        </w:numPr>
      </w:pPr>
      <w:r w:rsidRPr="00A67D65">
        <w:lastRenderedPageBreak/>
        <w:t xml:space="preserve">A Planilha de Custos </w:t>
      </w:r>
      <w:r w:rsidR="00983662">
        <w:t xml:space="preserve">do Valor da Proposta </w:t>
      </w:r>
      <w:r w:rsidR="00732F48">
        <w:t>do</w:t>
      </w:r>
      <w:r w:rsidRPr="00A67D65">
        <w:t xml:space="preserve"> Licitante dever</w:t>
      </w:r>
      <w:r w:rsidR="00983662">
        <w:t>á</w:t>
      </w:r>
      <w:r w:rsidRPr="00A67D65">
        <w:t xml:space="preserve"> ser preenchida e assinada por profissional competente, conforme os </w:t>
      </w:r>
      <w:proofErr w:type="spellStart"/>
      <w:r w:rsidRPr="00A67D65">
        <w:t>arts</w:t>
      </w:r>
      <w:proofErr w:type="spellEnd"/>
      <w:r w:rsidRPr="00A67D65">
        <w:t>. 13 e 14 da Lei 5194/1966.</w:t>
      </w:r>
    </w:p>
    <w:p w:rsidR="00B1032D" w:rsidRDefault="00B1032D" w:rsidP="00B1032D">
      <w:pPr>
        <w:ind w:left="782" w:hanging="357"/>
      </w:pPr>
    </w:p>
    <w:p w:rsidR="00E5560C" w:rsidRPr="00EB3286" w:rsidRDefault="00732F48" w:rsidP="00411C49">
      <w:pPr>
        <w:pStyle w:val="PargrafodaLista"/>
        <w:numPr>
          <w:ilvl w:val="0"/>
          <w:numId w:val="29"/>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rsidR="00E5560C" w:rsidRPr="00EB3286" w:rsidRDefault="00E5560C" w:rsidP="00E5560C">
      <w:pPr>
        <w:rPr>
          <w:szCs w:val="20"/>
        </w:rPr>
      </w:pPr>
    </w:p>
    <w:p w:rsidR="00D94A95" w:rsidRPr="00EB3286" w:rsidRDefault="00D94A95" w:rsidP="00411C49">
      <w:pPr>
        <w:pStyle w:val="PargrafodaLista"/>
        <w:numPr>
          <w:ilvl w:val="0"/>
          <w:numId w:val="7"/>
        </w:numPr>
      </w:pPr>
      <w:r w:rsidRPr="00EB3286">
        <w:t>A planilha de composição de preços unitários deverá ser apresentada também em meio eletrônico (Microsoft Excel ou software livre), sem proteção do arquivo, objetivando facilitar a conferência da mesma;</w:t>
      </w:r>
    </w:p>
    <w:p w:rsidR="008965BB" w:rsidRDefault="00732F48" w:rsidP="00411C49">
      <w:pPr>
        <w:pStyle w:val="PargrafodaLista"/>
        <w:numPr>
          <w:ilvl w:val="0"/>
          <w:numId w:val="7"/>
        </w:numPr>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E74759">
        <w:t>P</w:t>
      </w:r>
      <w:r w:rsidR="00D94A95" w:rsidRPr="00443EDD">
        <w:t xml:space="preserve">lanilha </w:t>
      </w:r>
      <w:r w:rsidR="00E74759">
        <w:t xml:space="preserve">de </w:t>
      </w:r>
      <w:r w:rsidR="008965BB">
        <w:t xml:space="preserve">Custos </w:t>
      </w:r>
      <w:r>
        <w:t>do Valor da Proposta do</w:t>
      </w:r>
      <w:r w:rsidR="008965BB">
        <w:t xml:space="preserve"> Licitante;</w:t>
      </w:r>
    </w:p>
    <w:p w:rsidR="00D94A95" w:rsidRDefault="00732F48" w:rsidP="00411C49">
      <w:pPr>
        <w:pStyle w:val="PargrafodaLista"/>
        <w:numPr>
          <w:ilvl w:val="0"/>
          <w:numId w:val="7"/>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w:t>
      </w:r>
      <w:proofErr w:type="spellStart"/>
      <w:r w:rsidR="00D94A95" w:rsidRPr="00EB3286">
        <w:t>ão</w:t>
      </w:r>
      <w:proofErr w:type="spellEnd"/>
      <w:r w:rsidR="00D94A95" w:rsidRPr="00EB3286">
        <w:t>) o(s) serviço(s), ou, quando esta abranger mais de um município;</w:t>
      </w:r>
    </w:p>
    <w:p w:rsidR="00D94A95" w:rsidRPr="00FA7CD9" w:rsidRDefault="00D94A95" w:rsidP="00411C49">
      <w:pPr>
        <w:pStyle w:val="PargrafodaLista"/>
        <w:numPr>
          <w:ilvl w:val="0"/>
          <w:numId w:val="7"/>
        </w:numPr>
      </w:pPr>
      <w:r w:rsidRPr="00965202">
        <w:t xml:space="preserve">No caso de existirem itens de serviços repetidos na Planilha de </w:t>
      </w:r>
      <w:r w:rsidR="00732F48">
        <w:t>Custos do Valor da Proposta 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 xml:space="preserve">por profissional competente, conforme os </w:t>
      </w:r>
      <w:proofErr w:type="spellStart"/>
      <w:r w:rsidR="00E74759" w:rsidRPr="00FA7CD9">
        <w:t>arts</w:t>
      </w:r>
      <w:proofErr w:type="spellEnd"/>
      <w:r w:rsidR="00E74759" w:rsidRPr="00FA7CD9">
        <w:t>. 13 e 14 da Lei 5194/1966</w:t>
      </w:r>
      <w:r w:rsidRPr="00FA7CD9">
        <w:t>;</w:t>
      </w:r>
      <w:r w:rsidR="00E33D5E" w:rsidRPr="00FA7CD9">
        <w:rPr>
          <w:b/>
          <w:color w:val="FF0000"/>
        </w:rPr>
        <w:t xml:space="preserve"> </w:t>
      </w:r>
    </w:p>
    <w:p w:rsidR="00D94A95" w:rsidRDefault="00D94A95" w:rsidP="00411C49">
      <w:pPr>
        <w:pStyle w:val="PargrafodaLista"/>
        <w:numPr>
          <w:ilvl w:val="0"/>
          <w:numId w:val="7"/>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9D2265" w:rsidRDefault="009D2265" w:rsidP="009D2265"/>
    <w:p w:rsidR="009D2265" w:rsidRDefault="009D2265" w:rsidP="009D2265"/>
    <w:p w:rsidR="00D94A95" w:rsidRPr="00C25581" w:rsidRDefault="00D94A95" w:rsidP="00C961A3">
      <w:pPr>
        <w:pStyle w:val="PargrafodaLista"/>
        <w:numPr>
          <w:ilvl w:val="0"/>
          <w:numId w:val="29"/>
        </w:numPr>
      </w:pPr>
      <w:r w:rsidRPr="00C25581">
        <w:t>Detalhamento dos Encargos Sociais (Quadro PO-XIV)</w:t>
      </w:r>
      <w:r w:rsidRPr="00995203">
        <w:t>.</w:t>
      </w:r>
    </w:p>
    <w:p w:rsidR="00D94A95" w:rsidRPr="00EB3286" w:rsidRDefault="00D94A95" w:rsidP="00D94A95">
      <w:pPr>
        <w:rPr>
          <w:szCs w:val="20"/>
        </w:rPr>
      </w:pPr>
    </w:p>
    <w:p w:rsidR="00D94A95" w:rsidRDefault="00AA34CE" w:rsidP="00AA34CE">
      <w:pPr>
        <w:pStyle w:val="PargrafodaLista"/>
        <w:numPr>
          <w:ilvl w:val="0"/>
          <w:numId w:val="0"/>
        </w:numPr>
        <w:ind w:left="1933"/>
      </w:pPr>
      <w:r>
        <w:t xml:space="preserve">- </w:t>
      </w:r>
      <w:r w:rsidR="00D94A95" w:rsidRPr="00EB3286">
        <w:t>Encargos Sociais distintos para mensalistas e outro para horista.</w:t>
      </w:r>
    </w:p>
    <w:p w:rsidR="00C961A3" w:rsidRDefault="00C961A3" w:rsidP="00AA34CE">
      <w:pPr>
        <w:pStyle w:val="PargrafodaLista"/>
        <w:numPr>
          <w:ilvl w:val="0"/>
          <w:numId w:val="0"/>
        </w:numPr>
        <w:ind w:left="1933"/>
      </w:pPr>
    </w:p>
    <w:p w:rsidR="00E5560C" w:rsidRDefault="00E5560C" w:rsidP="00E5560C">
      <w:pPr>
        <w:rPr>
          <w:szCs w:val="20"/>
        </w:rPr>
      </w:pPr>
    </w:p>
    <w:p w:rsidR="00D94A95" w:rsidRPr="00EB3286" w:rsidRDefault="00D94A95" w:rsidP="00C961A3">
      <w:pPr>
        <w:pStyle w:val="PargrafodaLista"/>
        <w:numPr>
          <w:ilvl w:val="0"/>
          <w:numId w:val="29"/>
        </w:numPr>
      </w:pPr>
      <w:r w:rsidRPr="00EB3286">
        <w:t xml:space="preserve">Detalhamento do </w:t>
      </w:r>
      <w:r w:rsidRPr="00C25581">
        <w:t>BDI (Quadros PO-XV)</w:t>
      </w:r>
      <w:r w:rsidR="00A33F36">
        <w:t>:</w:t>
      </w:r>
    </w:p>
    <w:p w:rsidR="00D94A95" w:rsidRPr="00C25581" w:rsidRDefault="00D94A95" w:rsidP="00E5560C">
      <w:pPr>
        <w:rPr>
          <w:szCs w:val="20"/>
        </w:rPr>
      </w:pPr>
    </w:p>
    <w:p w:rsidR="00D94A95" w:rsidRPr="00C25581" w:rsidRDefault="00236875" w:rsidP="00411C49">
      <w:pPr>
        <w:pStyle w:val="PargrafodaLista"/>
        <w:numPr>
          <w:ilvl w:val="0"/>
          <w:numId w:val="6"/>
        </w:numPr>
      </w:pPr>
      <w:r>
        <w:t>Apresentar o q</w:t>
      </w:r>
      <w:r w:rsidR="00D94A95" w:rsidRPr="00C25581">
        <w:t>uadro para os serviços (Quadro PO-XV</w:t>
      </w:r>
      <w:r>
        <w:t>)</w:t>
      </w:r>
      <w:r w:rsidR="00D94A95" w:rsidRPr="00C25581">
        <w:t>, sob pena de desclassificação da proposta;</w:t>
      </w:r>
      <w:r w:rsidR="009E4980" w:rsidRPr="00C25581">
        <w:t xml:space="preserve"> </w:t>
      </w:r>
    </w:p>
    <w:p w:rsidR="00D94A95" w:rsidRDefault="00D94A95" w:rsidP="00411C49">
      <w:pPr>
        <w:pStyle w:val="PargrafodaLista"/>
        <w:numPr>
          <w:ilvl w:val="0"/>
          <w:numId w:val="6"/>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 da obra;</w:t>
      </w:r>
    </w:p>
    <w:p w:rsidR="00D94A95" w:rsidRPr="00C54358" w:rsidRDefault="00D94A95" w:rsidP="00411C49">
      <w:pPr>
        <w:pStyle w:val="PargrafodaLista"/>
        <w:numPr>
          <w:ilvl w:val="0"/>
          <w:numId w:val="6"/>
        </w:numPr>
      </w:pPr>
      <w:r w:rsidRPr="00592535">
        <w:rPr>
          <w:b/>
        </w:rPr>
        <w:t>Deverá ser considerado no BDI, o ISS do</w:t>
      </w:r>
      <w:r w:rsidRPr="00236875">
        <w:rPr>
          <w:b/>
        </w:rPr>
        <w:t xml:space="preserve"> município onde será executada a obr</w:t>
      </w:r>
      <w:r w:rsidRPr="00C54358">
        <w:t xml:space="preserve">a. </w:t>
      </w:r>
    </w:p>
    <w:p w:rsidR="00D94A95" w:rsidRPr="00EB3286" w:rsidRDefault="00D94A95" w:rsidP="00411C49">
      <w:pPr>
        <w:pStyle w:val="PargrafodaLista"/>
        <w:numPr>
          <w:ilvl w:val="0"/>
          <w:numId w:val="6"/>
        </w:numPr>
      </w:pPr>
      <w:r w:rsidRPr="00EB3286">
        <w:t xml:space="preserve">Não poderão ser considerados no Detalhamento do BDI, bem como na Planilha de </w:t>
      </w:r>
      <w:r w:rsidR="00732F48">
        <w:t>Custos do Valor da Proposta do</w:t>
      </w:r>
      <w:r w:rsidR="008965BB">
        <w:t xml:space="preserve"> Licitante</w:t>
      </w:r>
      <w:r w:rsidRPr="00EB3286">
        <w:t>, os tributos: Imposto de Renda Pessoa Jurídica – IRPJ e a Contribuição Social Sobre o Lucro Líquido – CSLL;</w:t>
      </w:r>
    </w:p>
    <w:p w:rsidR="00524C0E" w:rsidRDefault="00D94A95" w:rsidP="00411C49">
      <w:pPr>
        <w:pStyle w:val="PargrafodaLista"/>
        <w:numPr>
          <w:ilvl w:val="0"/>
          <w:numId w:val="6"/>
        </w:numPr>
      </w:pPr>
      <w:r w:rsidRPr="00EB3286">
        <w:t>No detalhamento do BDI – Quadros PO-XV, não deverá constar do item “Despesas Financeiras” a previsão de despesas relativas aos dissídios;</w:t>
      </w:r>
    </w:p>
    <w:p w:rsidR="00D94A95" w:rsidRPr="002140C5" w:rsidRDefault="00D94A95" w:rsidP="00411C49">
      <w:pPr>
        <w:pStyle w:val="PargrafodaLista"/>
        <w:numPr>
          <w:ilvl w:val="0"/>
          <w:numId w:val="6"/>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11C49">
      <w:pPr>
        <w:pStyle w:val="PargrafodaLista"/>
        <w:numPr>
          <w:ilvl w:val="0"/>
          <w:numId w:val="29"/>
        </w:numPr>
      </w:pPr>
      <w:r w:rsidRPr="00EB3286">
        <w:t xml:space="preserve">Cronograma Físico-Financeiro dos itens da </w:t>
      </w:r>
      <w:r w:rsidR="008965BB">
        <w:t>Planilha d</w:t>
      </w:r>
      <w:r w:rsidR="00732F48">
        <w:t>e Custos do Valor da Proposta do</w:t>
      </w:r>
      <w:r w:rsidR="008965BB">
        <w:t xml:space="preserve"> </w:t>
      </w:r>
      <w:r w:rsidR="007F56AB">
        <w:t>Licitante</w:t>
      </w:r>
      <w:r w:rsidRPr="00EB3286">
        <w:t>, obedecendo às atividades e prazos, com quantitativos previstos</w:t>
      </w:r>
      <w:r w:rsidR="009E4980">
        <w:t xml:space="preserve"> </w:t>
      </w:r>
      <w:r w:rsidRPr="00EB3286">
        <w:t xml:space="preserve">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Planilha de </w:t>
      </w:r>
      <w:r w:rsidR="007F56AB">
        <w:t xml:space="preserve">Custos do Valor da Proposta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584A78" w:rsidRDefault="00584A78" w:rsidP="00584A78"/>
    <w:p w:rsidR="00584A78" w:rsidRPr="00995203" w:rsidRDefault="00584A78" w:rsidP="00C961A3">
      <w:pPr>
        <w:pStyle w:val="Legenda"/>
      </w:pPr>
      <w:bookmarkStart w:id="17" w:name="_Ref515976500"/>
      <w:r w:rsidRPr="00995203">
        <w:t>Os custos máximos da mobilização e desmobilização de pessoal, máquinas e equipamentos e da instalação do canteiro de apoio das obras</w:t>
      </w:r>
      <w:r w:rsidR="00FB0888" w:rsidRPr="00995203">
        <w:t xml:space="preserve"> e </w:t>
      </w:r>
      <w:r w:rsidRPr="00995203">
        <w:t>serviços</w:t>
      </w:r>
      <w:r w:rsidR="00FB0888" w:rsidRPr="00995203">
        <w:t xml:space="preserve"> de engenharia</w:t>
      </w:r>
      <w:r w:rsidRPr="00995203">
        <w:t xml:space="preserve">, bem como da construção de instalações permanentes e/ou provisórias, serão aqueles constantes da </w:t>
      </w:r>
      <w:r w:rsidR="00831FB8" w:rsidRPr="00995203">
        <w:t>Planilha de Custos do Valor do Orçamento de Referência –</w:t>
      </w:r>
      <w:r w:rsidR="00C961A3">
        <w:t xml:space="preserve"> Anexo VI</w:t>
      </w:r>
      <w:r w:rsidRPr="00995203">
        <w:t xml:space="preserve">, e que integram o presente </w:t>
      </w:r>
      <w:r w:rsidR="00F02C7A" w:rsidRPr="00995203">
        <w:t>Termo de Referência</w:t>
      </w:r>
      <w:r w:rsidRPr="00995203">
        <w:t>.</w:t>
      </w:r>
      <w:bookmarkEnd w:id="17"/>
    </w:p>
    <w:p w:rsidR="00E5560C" w:rsidRPr="00EB3286" w:rsidRDefault="00E5560C" w:rsidP="00E5560C">
      <w:pPr>
        <w:rPr>
          <w:szCs w:val="20"/>
        </w:rPr>
      </w:pPr>
    </w:p>
    <w:p w:rsidR="00E5560C" w:rsidRDefault="00732F48" w:rsidP="00713A43">
      <w:pPr>
        <w:pStyle w:val="Ttulo2"/>
      </w:pPr>
      <w:r>
        <w:t>O</w:t>
      </w:r>
      <w:r w:rsidR="00E5560C" w:rsidRPr="00EB3286">
        <w:t xml:space="preserve"> licitante deverá prever todos os acessos necessários para permitir a chegada dos equipamentos e materiais no local de execução das obras</w:t>
      </w:r>
      <w:r w:rsidR="00FB0888">
        <w:t xml:space="preserve"> 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E5560C"/>
    <w:p w:rsidR="00E5560C" w:rsidRDefault="00732F48" w:rsidP="00713A43">
      <w:pPr>
        <w:pStyle w:val="Ttulo2"/>
      </w:pPr>
      <w:r>
        <w:t>O</w:t>
      </w:r>
      <w:r w:rsidR="00E5560C" w:rsidRPr="00151EA9">
        <w:t xml:space="preserve"> licitante deverá utilizar, sempre que possível, nos valores propostos, mão de obra, materiais, tecnologias e matérias primas existentes no local da execução das obras</w:t>
      </w:r>
      <w:r w:rsidR="00FF36C1">
        <w:t xml:space="preserve"> 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D783C" w:rsidRPr="00CD783C" w:rsidRDefault="00CD783C" w:rsidP="00CD783C"/>
    <w:p w:rsidR="005B2B2E" w:rsidRPr="00EB3286" w:rsidRDefault="005B2B2E" w:rsidP="00713A43">
      <w:pPr>
        <w:pStyle w:val="Ttulo1"/>
      </w:pPr>
      <w:bookmarkStart w:id="18" w:name="_Toc514937650"/>
      <w:r w:rsidRPr="00EB3286">
        <w:t>DOCUMENTAÇÃO DE HABILITAÇÃO</w:t>
      </w:r>
      <w:bookmarkEnd w:id="18"/>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6B02AE" w:rsidRPr="00EB3286" w:rsidRDefault="006B02AE" w:rsidP="005B2B2E">
      <w:pPr>
        <w:rPr>
          <w:szCs w:val="20"/>
        </w:rPr>
      </w:pPr>
    </w:p>
    <w:p w:rsidR="008D4020" w:rsidRDefault="00732F48" w:rsidP="003B328A">
      <w:pPr>
        <w:pStyle w:val="Ttulo3"/>
      </w:pPr>
      <w:r>
        <w:t>O</w:t>
      </w:r>
      <w:r w:rsidR="008D4020">
        <w:t xml:space="preserve"> Licitante deverá apresentar os seguintes documentos:</w:t>
      </w:r>
    </w:p>
    <w:p w:rsidR="005B2B2E" w:rsidRPr="00EB3286" w:rsidRDefault="005B2B2E" w:rsidP="001526C7">
      <w:pPr>
        <w:rPr>
          <w:szCs w:val="20"/>
        </w:rPr>
      </w:pPr>
    </w:p>
    <w:p w:rsidR="008D4020" w:rsidRPr="000441D7" w:rsidRDefault="008D4020" w:rsidP="00411C49">
      <w:pPr>
        <w:pStyle w:val="PargrafodaLista"/>
        <w:numPr>
          <w:ilvl w:val="0"/>
          <w:numId w:val="21"/>
        </w:numPr>
      </w:pPr>
      <w:r w:rsidRPr="008D4020">
        <w:t>Registro ou inscrição da empresa no C</w:t>
      </w:r>
      <w:r w:rsidR="00AA5A1D">
        <w:t>onselho Regional de Engenharia</w:t>
      </w:r>
      <w:r w:rsidRPr="008D4020">
        <w:t xml:space="preserve"> e Agronomia (CREA)</w:t>
      </w:r>
      <w:r w:rsidR="00AA5A1D">
        <w:t xml:space="preserve">, </w:t>
      </w:r>
      <w:r w:rsidRPr="008D4020">
        <w:t xml:space="preserve">demonstrando o ramo de atividade pertinente e compatível </w:t>
      </w:r>
      <w:r w:rsidRPr="000441D7">
        <w:t xml:space="preserve">com o objeto </w:t>
      </w:r>
      <w:r w:rsidR="008F14A3" w:rsidRPr="000441D7">
        <w:t>deste Termo de Referência</w:t>
      </w:r>
      <w:r w:rsidRPr="000441D7">
        <w:t>;</w:t>
      </w:r>
    </w:p>
    <w:p w:rsidR="005B2B2E" w:rsidRPr="00EB3286" w:rsidRDefault="005B2B2E" w:rsidP="00411C49">
      <w:pPr>
        <w:pStyle w:val="PargrafodaLista"/>
        <w:numPr>
          <w:ilvl w:val="0"/>
          <w:numId w:val="21"/>
        </w:numPr>
      </w:pPr>
      <w:r w:rsidRPr="000441D7">
        <w:t xml:space="preserve">DECLARAÇÃO DE CONHECIMENTO DO LOCAL DE EXECUÇÃO </w:t>
      </w:r>
      <w:r>
        <w:t>DOS SERVIÇOS</w:t>
      </w:r>
      <w:r w:rsidRPr="00EB3286">
        <w:t xml:space="preserve"> </w:t>
      </w:r>
      <w:r w:rsidRPr="00C25581">
        <w:t xml:space="preserve">(conforme subitem </w:t>
      </w:r>
      <w:r w:rsidR="007D383A" w:rsidRPr="004F78FB">
        <w:fldChar w:fldCharType="begin"/>
      </w:r>
      <w:r w:rsidR="007D383A" w:rsidRPr="00C25581">
        <w:instrText xml:space="preserve"> REF _Ref441155895 \r \h  \* MERGEFORMAT </w:instrText>
      </w:r>
      <w:r w:rsidR="007D383A" w:rsidRPr="004F78FB">
        <w:fldChar w:fldCharType="separate"/>
      </w:r>
      <w:r w:rsidR="00C961A3">
        <w:t>6.4.5</w:t>
      </w:r>
      <w:r w:rsidR="007D383A" w:rsidRPr="004F78FB">
        <w:fldChar w:fldCharType="end"/>
      </w:r>
      <w:r w:rsidRPr="00C25581">
        <w:t xml:space="preserve"> e</w:t>
      </w:r>
      <w:r w:rsidR="008F14A3" w:rsidRPr="00C25581">
        <w:t xml:space="preserve"> </w:t>
      </w:r>
      <w:r w:rsidR="007D383A" w:rsidRPr="004F78FB">
        <w:fldChar w:fldCharType="begin"/>
      </w:r>
      <w:r w:rsidR="007D383A" w:rsidRPr="00C25581">
        <w:instrText xml:space="preserve"> REF _Ref450205804 \h  \* MERGEFORMAT </w:instrText>
      </w:r>
      <w:r w:rsidR="007D383A" w:rsidRPr="004F78FB">
        <w:fldChar w:fldCharType="separate"/>
      </w:r>
      <w:r w:rsidR="00C961A3">
        <w:t xml:space="preserve">Anexo </w:t>
      </w:r>
      <w:r w:rsidR="00C961A3">
        <w:rPr>
          <w:noProof/>
        </w:rPr>
        <w:t>II</w:t>
      </w:r>
      <w:r w:rsidR="007D383A" w:rsidRPr="004F78FB">
        <w:fldChar w:fldCharType="end"/>
      </w:r>
      <w:r w:rsidR="00847538" w:rsidRPr="00C25581">
        <w:t xml:space="preserve">) </w:t>
      </w:r>
      <w:r w:rsidR="00847538">
        <w:t xml:space="preserve">informando que tem </w:t>
      </w:r>
      <w:r w:rsidRPr="00EB3286">
        <w:t>conhecimento do local onde serão executadas as obras</w:t>
      </w:r>
      <w:r w:rsidR="00FF36C1">
        <w:t xml:space="preserve"> e </w:t>
      </w:r>
      <w:r w:rsidRPr="00EB3286">
        <w:t xml:space="preserve">serviços </w:t>
      </w:r>
      <w:r w:rsidR="00FF36C1">
        <w:t>de engenharia</w:t>
      </w:r>
      <w:r w:rsidR="00732F48">
        <w:t>, emitida pelo próprio</w:t>
      </w:r>
      <w:r w:rsidRPr="00EB3286">
        <w:t xml:space="preserve"> licitante, assinada pelo(s) o(s) Responsável(</w:t>
      </w:r>
      <w:proofErr w:type="spellStart"/>
      <w:r w:rsidRPr="00EB3286">
        <w:t>is</w:t>
      </w:r>
      <w:proofErr w:type="spellEnd"/>
      <w:r w:rsidRPr="00EB3286">
        <w:t>) Técnico(s) ou Representante Legal.</w:t>
      </w:r>
    </w:p>
    <w:p w:rsidR="008D0916" w:rsidRDefault="005B2B2E" w:rsidP="00411C49">
      <w:pPr>
        <w:pStyle w:val="PargrafodaLista"/>
        <w:numPr>
          <w:ilvl w:val="0"/>
          <w:numId w:val="21"/>
        </w:numPr>
      </w:pPr>
      <w:r w:rsidRPr="00023DB1">
        <w:t>Atestado(s) de capacidade técnica, em nome da empresa, expedido por pessoa jurídica</w:t>
      </w:r>
      <w:r w:rsidR="00E22700" w:rsidRPr="00023DB1">
        <w:t xml:space="preserve"> de direito público ou privado</w:t>
      </w:r>
      <w:r w:rsidRPr="00023DB1">
        <w:t>,</w:t>
      </w:r>
      <w:r w:rsidR="00732F48" w:rsidRPr="00023DB1">
        <w:t xml:space="preserve"> que comprove que o</w:t>
      </w:r>
      <w:r w:rsidRPr="00023DB1">
        <w:t xml:space="preserve"> licitante tenha executado </w:t>
      </w:r>
      <w:r w:rsidRPr="00023DB1">
        <w:rPr>
          <w:i/>
        </w:rPr>
        <w:t xml:space="preserve">serviços </w:t>
      </w:r>
      <w:r w:rsidR="004F31B3" w:rsidRPr="00023DB1">
        <w:rPr>
          <w:i/>
        </w:rPr>
        <w:t xml:space="preserve">em </w:t>
      </w:r>
      <w:r w:rsidR="00343D56" w:rsidRPr="00023DB1">
        <w:rPr>
          <w:i/>
        </w:rPr>
        <w:t xml:space="preserve">obras de </w:t>
      </w:r>
      <w:r w:rsidR="00E031CB">
        <w:rPr>
          <w:i/>
        </w:rPr>
        <w:t xml:space="preserve">pavimentação iguais e/ou </w:t>
      </w:r>
      <w:r w:rsidR="008D0916" w:rsidRPr="00023DB1">
        <w:rPr>
          <w:bCs/>
          <w:i/>
        </w:rPr>
        <w:t>similares de porte e complexidade ao objeto desta licitação</w:t>
      </w:r>
      <w:r w:rsidR="008D0916" w:rsidRPr="00023DB1">
        <w:t>, executadas com técnicas construtivas semelhantes ou superiores às requeridas para execução dos itens relacionados abaixo</w:t>
      </w:r>
      <w:r w:rsidR="008C7D7B" w:rsidRPr="00023DB1">
        <w:t xml:space="preserve"> </w:t>
      </w:r>
      <w:r w:rsidR="008D0916" w:rsidRPr="00023DB1">
        <w:t>(caracterizados pelas parcelas de maior relevância técnica e de valor significativo), com os seguintes quantitativos mínimos</w:t>
      </w:r>
      <w:r w:rsidR="000F40C9" w:rsidRPr="00023DB1">
        <w:t>:</w:t>
      </w:r>
    </w:p>
    <w:p w:rsidR="00E031CB" w:rsidRPr="00023DB1" w:rsidRDefault="00E031CB" w:rsidP="00E031CB">
      <w:pPr>
        <w:pStyle w:val="PargrafodaLista"/>
        <w:numPr>
          <w:ilvl w:val="0"/>
          <w:numId w:val="0"/>
        </w:numPr>
        <w:ind w:left="720"/>
      </w:pPr>
    </w:p>
    <w:p w:rsidR="00D7459C" w:rsidRDefault="00D7459C"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BE439A" w:rsidRPr="00AE0DB0" w:rsidTr="00BE439A">
        <w:trPr>
          <w:trHeight w:val="113"/>
          <w:jc w:val="center"/>
        </w:trPr>
        <w:tc>
          <w:tcPr>
            <w:tcW w:w="754" w:type="dxa"/>
            <w:tcBorders>
              <w:top w:val="single" w:sz="4" w:space="0" w:color="auto"/>
            </w:tcBorders>
            <w:shd w:val="clear" w:color="000000" w:fill="D8D8D8"/>
            <w:noWrap/>
            <w:vAlign w:val="center"/>
            <w:hideMark/>
          </w:tcPr>
          <w:p w:rsidR="00BE439A" w:rsidRPr="00AE0DB0" w:rsidRDefault="00BE439A" w:rsidP="00BE439A">
            <w:pPr>
              <w:jc w:val="center"/>
              <w:rPr>
                <w:b/>
                <w:bCs/>
                <w:szCs w:val="20"/>
                <w:lang w:eastAsia="pt-BR"/>
              </w:rPr>
            </w:pPr>
            <w:r w:rsidRPr="00AE0DB0">
              <w:rPr>
                <w:b/>
                <w:bCs/>
                <w:szCs w:val="20"/>
                <w:lang w:eastAsia="pt-BR"/>
              </w:rPr>
              <w:t>ITEM</w:t>
            </w:r>
          </w:p>
        </w:tc>
        <w:tc>
          <w:tcPr>
            <w:tcW w:w="5898" w:type="dxa"/>
            <w:tcBorders>
              <w:top w:val="single" w:sz="4" w:space="0" w:color="auto"/>
            </w:tcBorders>
            <w:shd w:val="clear" w:color="000000" w:fill="D8D8D8"/>
            <w:vAlign w:val="center"/>
            <w:hideMark/>
          </w:tcPr>
          <w:p w:rsidR="00BE439A" w:rsidRPr="00AE0DB0" w:rsidRDefault="00BE439A" w:rsidP="00BE439A">
            <w:pPr>
              <w:jc w:val="center"/>
              <w:rPr>
                <w:b/>
                <w:bCs/>
                <w:szCs w:val="20"/>
                <w:lang w:eastAsia="pt-BR"/>
              </w:rPr>
            </w:pPr>
            <w:r w:rsidRPr="00AE0DB0">
              <w:rPr>
                <w:b/>
                <w:bCs/>
                <w:szCs w:val="20"/>
                <w:lang w:eastAsia="pt-BR"/>
              </w:rPr>
              <w:t>SERVIÇO</w:t>
            </w:r>
            <w:r>
              <w:rPr>
                <w:b/>
                <w:bCs/>
                <w:szCs w:val="20"/>
                <w:lang w:eastAsia="pt-BR"/>
              </w:rPr>
              <w:t xml:space="preserve"> </w:t>
            </w:r>
          </w:p>
        </w:tc>
        <w:tc>
          <w:tcPr>
            <w:tcW w:w="1853" w:type="dxa"/>
            <w:tcBorders>
              <w:top w:val="single" w:sz="4" w:space="0" w:color="auto"/>
            </w:tcBorders>
            <w:shd w:val="clear" w:color="000000" w:fill="D8D8D8"/>
            <w:noWrap/>
            <w:vAlign w:val="center"/>
            <w:hideMark/>
          </w:tcPr>
          <w:p w:rsidR="00BE439A" w:rsidRPr="00AE0DB0" w:rsidRDefault="00BE439A" w:rsidP="00BE439A">
            <w:pPr>
              <w:jc w:val="center"/>
              <w:rPr>
                <w:b/>
                <w:bCs/>
                <w:szCs w:val="20"/>
                <w:lang w:eastAsia="pt-BR"/>
              </w:rPr>
            </w:pPr>
            <w:r w:rsidRPr="00AE0DB0">
              <w:rPr>
                <w:b/>
                <w:bCs/>
                <w:szCs w:val="20"/>
                <w:lang w:eastAsia="pt-BR"/>
              </w:rPr>
              <w:t>QUANTIDADE</w:t>
            </w:r>
          </w:p>
        </w:tc>
      </w:tr>
      <w:tr w:rsidR="00BE439A" w:rsidRPr="00EB3286" w:rsidTr="00BE439A">
        <w:trPr>
          <w:trHeight w:val="113"/>
          <w:jc w:val="center"/>
        </w:trPr>
        <w:tc>
          <w:tcPr>
            <w:tcW w:w="754" w:type="dxa"/>
            <w:noWrap/>
            <w:vAlign w:val="center"/>
            <w:hideMark/>
          </w:tcPr>
          <w:p w:rsidR="00BE439A" w:rsidRPr="00C25581" w:rsidRDefault="008537C4" w:rsidP="00BE439A">
            <w:pPr>
              <w:jc w:val="center"/>
              <w:rPr>
                <w:szCs w:val="20"/>
                <w:lang w:eastAsia="pt-BR"/>
              </w:rPr>
            </w:pPr>
            <w:r>
              <w:rPr>
                <w:szCs w:val="20"/>
                <w:lang w:eastAsia="pt-BR"/>
              </w:rPr>
              <w:t>1</w:t>
            </w:r>
            <w:r w:rsidR="00BE439A" w:rsidRPr="00C25581">
              <w:rPr>
                <w:szCs w:val="20"/>
                <w:lang w:eastAsia="pt-BR"/>
              </w:rPr>
              <w:t>.0</w:t>
            </w:r>
          </w:p>
        </w:tc>
        <w:tc>
          <w:tcPr>
            <w:tcW w:w="5898" w:type="dxa"/>
            <w:vAlign w:val="center"/>
            <w:hideMark/>
          </w:tcPr>
          <w:p w:rsidR="00BE439A" w:rsidRPr="00C25581" w:rsidRDefault="00E031CB" w:rsidP="008537C4">
            <w:pPr>
              <w:rPr>
                <w:szCs w:val="20"/>
              </w:rPr>
            </w:pPr>
            <w:r>
              <w:rPr>
                <w:szCs w:val="20"/>
              </w:rPr>
              <w:t xml:space="preserve">Pavimentação em </w:t>
            </w:r>
            <w:r w:rsidR="008537C4">
              <w:rPr>
                <w:szCs w:val="20"/>
              </w:rPr>
              <w:t>piso intertravado assentado em colchão de areia</w:t>
            </w:r>
          </w:p>
        </w:tc>
        <w:tc>
          <w:tcPr>
            <w:tcW w:w="1853" w:type="dxa"/>
            <w:noWrap/>
            <w:vAlign w:val="center"/>
          </w:tcPr>
          <w:p w:rsidR="00BE439A" w:rsidRPr="00C25581" w:rsidRDefault="008537C4" w:rsidP="00BE439A">
            <w:pPr>
              <w:jc w:val="center"/>
              <w:rPr>
                <w:szCs w:val="20"/>
              </w:rPr>
            </w:pPr>
            <w:r>
              <w:rPr>
                <w:szCs w:val="20"/>
              </w:rPr>
              <w:t>500 m²</w:t>
            </w:r>
          </w:p>
        </w:tc>
      </w:tr>
    </w:tbl>
    <w:p w:rsidR="00D7459C" w:rsidRDefault="00D7459C" w:rsidP="00713A43"/>
    <w:p w:rsidR="00BE439A" w:rsidRPr="00D7459C" w:rsidRDefault="00BE439A" w:rsidP="00713A43"/>
    <w:p w:rsidR="000438AC" w:rsidRPr="000441D7" w:rsidRDefault="000438AC" w:rsidP="00411C49">
      <w:pPr>
        <w:pStyle w:val="PargrafodaLista"/>
        <w:numPr>
          <w:ilvl w:val="0"/>
          <w:numId w:val="15"/>
        </w:numPr>
        <w:ind w:left="1416"/>
        <w:rPr>
          <w:szCs w:val="20"/>
        </w:rPr>
      </w:pPr>
      <w:r w:rsidRPr="000441D7">
        <w:rPr>
          <w:szCs w:val="20"/>
        </w:rPr>
        <w:t>Não será admitido o somatório de atestados para comprovar cada item. Os atestados poderão ser apresentados da seguinte maneira:</w:t>
      </w:r>
    </w:p>
    <w:p w:rsidR="000438AC" w:rsidRPr="000441D7" w:rsidRDefault="000438AC" w:rsidP="00411C49">
      <w:pPr>
        <w:numPr>
          <w:ilvl w:val="1"/>
          <w:numId w:val="22"/>
        </w:numPr>
        <w:tabs>
          <w:tab w:val="clear" w:pos="1440"/>
          <w:tab w:val="num" w:pos="2136"/>
        </w:tabs>
        <w:suppressAutoHyphens/>
        <w:ind w:left="2136"/>
        <w:rPr>
          <w:szCs w:val="20"/>
        </w:rPr>
      </w:pPr>
      <w:r w:rsidRPr="000441D7">
        <w:rPr>
          <w:szCs w:val="20"/>
        </w:rPr>
        <w:t>Um atestado para cada item exigido; ou</w:t>
      </w:r>
    </w:p>
    <w:p w:rsidR="000438AC" w:rsidRPr="00343D56" w:rsidRDefault="000438AC" w:rsidP="00411C49">
      <w:pPr>
        <w:numPr>
          <w:ilvl w:val="1"/>
          <w:numId w:val="22"/>
        </w:numPr>
        <w:tabs>
          <w:tab w:val="clear" w:pos="1440"/>
          <w:tab w:val="num" w:pos="2136"/>
        </w:tabs>
        <w:suppressAutoHyphens/>
        <w:ind w:left="2136"/>
        <w:rPr>
          <w:szCs w:val="20"/>
        </w:rPr>
      </w:pPr>
      <w:r w:rsidRPr="00343D56">
        <w:rPr>
          <w:szCs w:val="20"/>
        </w:rPr>
        <w:t>Atestado que contenha um ou mais itens exig</w:t>
      </w:r>
      <w:r w:rsidR="001526C7" w:rsidRPr="00343D56">
        <w:rPr>
          <w:szCs w:val="20"/>
        </w:rPr>
        <w:t>idos.</w:t>
      </w:r>
    </w:p>
    <w:p w:rsidR="008802D6" w:rsidRPr="00343D56" w:rsidRDefault="008802D6" w:rsidP="00DF2DAA">
      <w:pPr>
        <w:ind w:left="696"/>
      </w:pPr>
    </w:p>
    <w:p w:rsidR="008B7350" w:rsidRPr="00343D56" w:rsidRDefault="00794273" w:rsidP="00411C49">
      <w:pPr>
        <w:pStyle w:val="PargrafodaLista"/>
        <w:numPr>
          <w:ilvl w:val="0"/>
          <w:numId w:val="15"/>
        </w:numPr>
        <w:ind w:left="1416"/>
        <w:rPr>
          <w:color w:val="FF0000"/>
        </w:rPr>
      </w:pPr>
      <w:r w:rsidRPr="00343D56">
        <w:t>Definem</w:t>
      </w:r>
      <w:r w:rsidRPr="00343D56">
        <w:rPr>
          <w:szCs w:val="20"/>
        </w:rPr>
        <w:t xml:space="preserve">-se como obras similares: </w:t>
      </w:r>
      <w:r w:rsidR="00995203" w:rsidRPr="00343D56">
        <w:rPr>
          <w:szCs w:val="20"/>
        </w:rPr>
        <w:t xml:space="preserve">Obras construtivamente afins </w:t>
      </w:r>
      <w:r w:rsidR="00CE0DF1">
        <w:rPr>
          <w:szCs w:val="20"/>
        </w:rPr>
        <w:t>na área de pavimentação.</w:t>
      </w:r>
      <w:r w:rsidR="004C444F" w:rsidRPr="00343D56">
        <w:rPr>
          <w:szCs w:val="20"/>
        </w:rPr>
        <w:t xml:space="preserve"> </w:t>
      </w:r>
      <w:r w:rsidR="00003E4D" w:rsidRPr="00343D56">
        <w:rPr>
          <w:color w:val="0070C0"/>
        </w:rPr>
        <w:t xml:space="preserve"> </w:t>
      </w:r>
    </w:p>
    <w:p w:rsidR="008E5E02" w:rsidRPr="00343D56" w:rsidRDefault="008E5E02" w:rsidP="00DF2DAA">
      <w:pPr>
        <w:ind w:left="696"/>
      </w:pPr>
    </w:p>
    <w:p w:rsidR="00794273" w:rsidRDefault="00794273" w:rsidP="00411C49">
      <w:pPr>
        <w:pStyle w:val="PargrafodaLista"/>
        <w:numPr>
          <w:ilvl w:val="0"/>
          <w:numId w:val="15"/>
        </w:numPr>
        <w:ind w:left="1416"/>
        <w:rPr>
          <w:color w:val="0070C0"/>
        </w:rPr>
      </w:pPr>
      <w:r w:rsidRPr="00343D56">
        <w:t xml:space="preserve">Definem-se como obras de porte e complexidade similares </w:t>
      </w:r>
      <w:r w:rsidR="00003E4D" w:rsidRPr="00343D56">
        <w:t xml:space="preserve">aquelas </w:t>
      </w:r>
      <w:r w:rsidRPr="00343D56">
        <w:t>que apresentam grandezas e características técnicas semelhantes às descritas</w:t>
      </w:r>
      <w:r w:rsidRPr="00E82B4D">
        <w:t xml:space="preserve"> no Projeto Básico –parte integrante deste </w:t>
      </w:r>
      <w:r w:rsidR="002C463C" w:rsidRPr="00E82B4D">
        <w:t xml:space="preserve">Termo de </w:t>
      </w:r>
      <w:r w:rsidR="002C463C">
        <w:t>Referência</w:t>
      </w:r>
      <w:r w:rsidRPr="00D97FBF">
        <w:rPr>
          <w:color w:val="0070C0"/>
        </w:rPr>
        <w:t>;</w:t>
      </w:r>
    </w:p>
    <w:p w:rsidR="003E532D" w:rsidRPr="00D97FBF" w:rsidRDefault="003E532D" w:rsidP="00DF2DAA">
      <w:pPr>
        <w:ind w:left="696"/>
      </w:pPr>
    </w:p>
    <w:p w:rsidR="005B2B2E" w:rsidRDefault="005B2B2E" w:rsidP="00411C49">
      <w:pPr>
        <w:pStyle w:val="PargrafodaLista"/>
        <w:numPr>
          <w:ilvl w:val="0"/>
          <w:numId w:val="15"/>
        </w:numPr>
        <w:ind w:left="1416"/>
      </w:pPr>
      <w:r w:rsidRPr="00A0036B">
        <w:t>Deverá(</w:t>
      </w:r>
      <w:proofErr w:type="spellStart"/>
      <w:r w:rsidRPr="00A0036B">
        <w:t>ão</w:t>
      </w:r>
      <w:proofErr w:type="spellEnd"/>
      <w:r w:rsidRPr="00A0036B">
        <w:t>) constar do(s) atestado(s) ou da(s) certidão(</w:t>
      </w:r>
      <w:proofErr w:type="spellStart"/>
      <w:r w:rsidRPr="00A0036B">
        <w:t>ões</w:t>
      </w:r>
      <w:proofErr w:type="spellEnd"/>
      <w:r w:rsidRPr="00A0036B">
        <w:t>) expedida(s) pelo CREA, em destaque, os seguintes dados: local de execução, nome do contratante e da pessoa jurídica contratada, nome(s) do(s) responsável(</w:t>
      </w:r>
      <w:proofErr w:type="spellStart"/>
      <w:r w:rsidRPr="00A0036B">
        <w:t>is</w:t>
      </w:r>
      <w:proofErr w:type="spellEnd"/>
      <w:r w:rsidRPr="00A0036B">
        <w:t>) técnicos(s), seu(s) título(s) profissional(</w:t>
      </w:r>
      <w:proofErr w:type="spellStart"/>
      <w:r w:rsidRPr="00A0036B">
        <w:t>is</w:t>
      </w:r>
      <w:proofErr w:type="spellEnd"/>
      <w:r w:rsidRPr="00A0036B">
        <w:t>) e número(s) de registro(s) no CREA; descrição técnica sucinta indicando os serviços e quantitativos executados e o prazo final de execução.</w:t>
      </w:r>
    </w:p>
    <w:p w:rsidR="00E432D0" w:rsidRDefault="00E432D0" w:rsidP="00E432D0"/>
    <w:p w:rsidR="00E432D0" w:rsidRDefault="00E432D0" w:rsidP="00411C49">
      <w:pPr>
        <w:pStyle w:val="PargrafodaLista"/>
        <w:numPr>
          <w:ilvl w:val="0"/>
          <w:numId w:val="15"/>
        </w:numPr>
        <w:ind w:left="1416"/>
      </w:pPr>
      <w:r w:rsidRPr="00A2015C">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E432D0" w:rsidRDefault="00EB6242" w:rsidP="00E432D0">
      <w:pPr>
        <w:pStyle w:val="PargrafodaLista"/>
        <w:numPr>
          <w:ilvl w:val="0"/>
          <w:numId w:val="0"/>
        </w:numPr>
        <w:ind w:left="1416"/>
      </w:pPr>
      <w:proofErr w:type="gramStart"/>
      <w:r w:rsidRPr="00A2015C">
        <w:t>c</w:t>
      </w:r>
      <w:r>
        <w:t>5</w:t>
      </w:r>
      <w:r w:rsidR="00E432D0" w:rsidRPr="00A2015C">
        <w:t>.1)</w:t>
      </w:r>
      <w:r w:rsidR="00E432D0" w:rsidRPr="00A2015C">
        <w:tab/>
      </w:r>
      <w:proofErr w:type="gramEnd"/>
      <w:r w:rsidR="00E432D0" w:rsidRPr="00A2015C">
        <w:t>Para fins de comprovação do percentual de participação do consorciado, deverá ser juntada à certidão/atestado, cópia do instrumento de constituição do consórcio.</w:t>
      </w:r>
      <w:r w:rsidR="00E432D0" w:rsidRPr="00E432D0">
        <w:t xml:space="preserve"> </w:t>
      </w:r>
    </w:p>
    <w:p w:rsidR="00E432D0" w:rsidRPr="00A0036B" w:rsidRDefault="00E432D0" w:rsidP="00E432D0">
      <w:pPr>
        <w:pStyle w:val="PargrafodaLista"/>
        <w:numPr>
          <w:ilvl w:val="0"/>
          <w:numId w:val="0"/>
        </w:numPr>
        <w:ind w:left="1416"/>
      </w:pPr>
    </w:p>
    <w:p w:rsidR="00AB5AEA" w:rsidRDefault="00AB5AEA" w:rsidP="00AB5AEA">
      <w:pPr>
        <w:pStyle w:val="PargrafodaLista"/>
        <w:numPr>
          <w:ilvl w:val="0"/>
          <w:numId w:val="0"/>
        </w:numPr>
        <w:ind w:left="720"/>
      </w:pPr>
    </w:p>
    <w:p w:rsidR="005B2B2E" w:rsidRPr="00EB6242" w:rsidRDefault="00000EF3" w:rsidP="00411C49">
      <w:pPr>
        <w:pStyle w:val="PargrafodaLista"/>
        <w:numPr>
          <w:ilvl w:val="0"/>
          <w:numId w:val="14"/>
        </w:numPr>
      </w:pPr>
      <w:r>
        <w:t>Comprovação de que o</w:t>
      </w:r>
      <w:r w:rsidR="005B2B2E" w:rsidRPr="00EB3286">
        <w:t xml:space="preserve"> licitante possui em seu quadro permanente, na data da entrega da proposta, </w:t>
      </w:r>
      <w:r w:rsidR="005B2B2E" w:rsidRPr="00B662A5">
        <w:t xml:space="preserve">profissional </w:t>
      </w:r>
      <w:r w:rsidR="001806E3" w:rsidRPr="00B662A5">
        <w:t>de nível superior ou outro devidamente reconhecido pela entidade competente,</w:t>
      </w:r>
      <w:r w:rsidR="002C463C">
        <w:t xml:space="preserve"> </w:t>
      </w:r>
      <w:r w:rsidR="005B2B2E" w:rsidRPr="00EB3286">
        <w:t xml:space="preserve">detentor de atestado de responsabilidade </w:t>
      </w:r>
      <w:r w:rsidR="005B2B2E" w:rsidRPr="00EB6242">
        <w:t xml:space="preserve">técnica, e devidamente registrado no CREA, acompanhado da respectiva Certidão de Acervo Técnico – CAT, expedida por este Conselho, que comprove ter o profissional executado </w:t>
      </w:r>
      <w:r w:rsidR="001806E3" w:rsidRPr="00EB6242">
        <w:t xml:space="preserve">serviço relativo à obra de </w:t>
      </w:r>
      <w:r w:rsidR="004C444F">
        <w:t xml:space="preserve">construção civil e terraplenagem </w:t>
      </w:r>
      <w:r w:rsidR="001806E3" w:rsidRPr="00EB6242">
        <w:t>ou obras similares, conforme alínea “c2” deste subitem</w:t>
      </w:r>
      <w:r w:rsidR="005B2B2E" w:rsidRPr="00EB6242">
        <w:t>.</w:t>
      </w:r>
    </w:p>
    <w:p w:rsidR="00566459" w:rsidRPr="00EB6242" w:rsidRDefault="00566459" w:rsidP="00566459">
      <w:pPr>
        <w:pStyle w:val="PargrafodaLista"/>
        <w:numPr>
          <w:ilvl w:val="0"/>
          <w:numId w:val="0"/>
        </w:numPr>
        <w:ind w:left="720"/>
      </w:pPr>
    </w:p>
    <w:p w:rsidR="00DF2DAA" w:rsidRPr="00EB6242" w:rsidRDefault="00DF2DAA" w:rsidP="00411C49">
      <w:pPr>
        <w:pStyle w:val="PargrafodaLista"/>
        <w:numPr>
          <w:ilvl w:val="0"/>
          <w:numId w:val="24"/>
        </w:numPr>
        <w:ind w:left="1418" w:hanging="425"/>
      </w:pPr>
      <w:r w:rsidRPr="00EB6242">
        <w:t xml:space="preserve">Entende-se, para fins deste </w:t>
      </w:r>
      <w:r w:rsidR="00846E16" w:rsidRPr="00EB6242">
        <w:t>Termo de Referência</w:t>
      </w:r>
      <w:r w:rsidRPr="00EB6242">
        <w:t xml:space="preserve">, como pertencente ao quadro permanente: </w:t>
      </w:r>
    </w:p>
    <w:p w:rsidR="00DF2DAA" w:rsidRPr="00EB6242" w:rsidRDefault="003B493D" w:rsidP="00411C49">
      <w:pPr>
        <w:numPr>
          <w:ilvl w:val="1"/>
          <w:numId w:val="23"/>
        </w:numPr>
        <w:tabs>
          <w:tab w:val="left" w:pos="1560"/>
        </w:tabs>
        <w:suppressAutoHyphens/>
        <w:ind w:left="2568" w:hanging="357"/>
        <w:rPr>
          <w:szCs w:val="20"/>
        </w:rPr>
      </w:pPr>
      <w:r w:rsidRPr="00EB6242">
        <w:rPr>
          <w:szCs w:val="20"/>
        </w:rPr>
        <w:t>O</w:t>
      </w:r>
      <w:r w:rsidR="00DF2DAA" w:rsidRPr="00EB6242">
        <w:rPr>
          <w:szCs w:val="20"/>
        </w:rPr>
        <w:t xml:space="preserve"> empregado;</w:t>
      </w:r>
    </w:p>
    <w:p w:rsidR="00DF2DAA" w:rsidRPr="003B493D" w:rsidRDefault="003B493D" w:rsidP="00411C49">
      <w:pPr>
        <w:numPr>
          <w:ilvl w:val="1"/>
          <w:numId w:val="23"/>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411C49">
      <w:pPr>
        <w:numPr>
          <w:ilvl w:val="1"/>
          <w:numId w:val="23"/>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000EF3" w:rsidP="00411C49">
      <w:pPr>
        <w:pStyle w:val="PargrafodaLista"/>
        <w:numPr>
          <w:ilvl w:val="0"/>
          <w:numId w:val="24"/>
        </w:numPr>
        <w:ind w:left="1418" w:hanging="425"/>
      </w:pPr>
      <w:r>
        <w:t>O</w:t>
      </w:r>
      <w:r w:rsidR="00DF2DAA" w:rsidRPr="003B493D">
        <w:t xml:space="preserve"> licitante deverá comprovar através da juntada de cópia de: ficha ou livro de registro de empregado ou carteira de trabalho do profissional, que comprove a cond</w:t>
      </w:r>
      <w:r>
        <w:t>ição de pertencente ao quadro do</w:t>
      </w:r>
      <w:r w:rsidR="00DF2DAA" w:rsidRPr="003B493D">
        <w:t xml:space="preserve">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411C49">
      <w:pPr>
        <w:pStyle w:val="PargrafodaLista"/>
        <w:numPr>
          <w:ilvl w:val="0"/>
          <w:numId w:val="24"/>
        </w:numPr>
        <w:ind w:left="1418" w:hanging="425"/>
      </w:pPr>
      <w:r>
        <w:t>Q</w:t>
      </w:r>
      <w:r w:rsidR="00DF2DAA" w:rsidRPr="003B493D">
        <w:t>uando se</w:t>
      </w:r>
      <w:r w:rsidR="00000EF3">
        <w:t xml:space="preserve"> tratar de dirigente ou sócio do</w:t>
      </w:r>
      <w:r w:rsidR="00DF2DAA" w:rsidRPr="003B493D">
        <w:t xml:space="preserve"> licitante tal comprovação ser</w:t>
      </w:r>
      <w:r w:rsidR="00000EF3">
        <w:t>á através do ato constitutivo do mesmo</w:t>
      </w:r>
      <w:r w:rsidR="00DF2DAA" w:rsidRPr="003B493D">
        <w:t>;</w:t>
      </w:r>
    </w:p>
    <w:p w:rsidR="003B493D" w:rsidRDefault="003B493D" w:rsidP="003B493D">
      <w:pPr>
        <w:pStyle w:val="PargrafodaLista"/>
        <w:numPr>
          <w:ilvl w:val="0"/>
          <w:numId w:val="0"/>
        </w:numPr>
        <w:ind w:left="720"/>
      </w:pPr>
    </w:p>
    <w:p w:rsidR="00DF2DAA" w:rsidRPr="003B493D" w:rsidRDefault="00000EF3" w:rsidP="00411C49">
      <w:pPr>
        <w:pStyle w:val="PargrafodaLista"/>
        <w:numPr>
          <w:ilvl w:val="0"/>
          <w:numId w:val="24"/>
        </w:numPr>
        <w:ind w:left="1418" w:hanging="425"/>
      </w:pPr>
      <w:r>
        <w:t>No caso de doi</w:t>
      </w:r>
      <w:r w:rsidR="00DF2DAA" w:rsidRPr="003B493D">
        <w:t>s ou mais licitantes apresentarem atestados de um mesmo profissional como responsável técnico, como comprovaç</w:t>
      </w:r>
      <w:r>
        <w:t>ão de qualificação técnica, ambos serão inabilitado</w:t>
      </w:r>
      <w:r w:rsidR="00DF2DAA" w:rsidRPr="003B493D">
        <w:t>s.</w:t>
      </w:r>
    </w:p>
    <w:p w:rsidR="003E532D" w:rsidRDefault="003E532D" w:rsidP="005B2B2E">
      <w:pPr>
        <w:rPr>
          <w:szCs w:val="20"/>
        </w:rPr>
      </w:pPr>
    </w:p>
    <w:p w:rsidR="00995203" w:rsidRPr="00EB3286" w:rsidRDefault="00995203" w:rsidP="005B2B2E">
      <w:pPr>
        <w:rPr>
          <w:szCs w:val="20"/>
        </w:rPr>
      </w:pPr>
    </w:p>
    <w:p w:rsidR="005B2B2E" w:rsidRPr="001E655B" w:rsidRDefault="0069094E" w:rsidP="0018698C">
      <w:pPr>
        <w:pStyle w:val="Ttulo1"/>
      </w:pPr>
      <w:bookmarkStart w:id="19" w:name="_Toc514937651"/>
      <w:r w:rsidRPr="001E655B">
        <w:t>ORÇAMENTO DE REFERÊNCIA</w:t>
      </w:r>
      <w:r w:rsidR="0018698C" w:rsidRPr="001E655B">
        <w:t xml:space="preserve"> </w:t>
      </w:r>
      <w:r w:rsidR="003247AE" w:rsidRPr="001E655B">
        <w:t xml:space="preserve">E </w:t>
      </w:r>
      <w:r w:rsidR="005B2B2E" w:rsidRPr="001E655B">
        <w:t>DOTAÇÃO ORÇAMENTÁRIA</w:t>
      </w:r>
      <w:bookmarkEnd w:id="19"/>
    </w:p>
    <w:p w:rsidR="00BB23E2" w:rsidRDefault="00BB23E2" w:rsidP="005B2B2E">
      <w:pPr>
        <w:rPr>
          <w:color w:val="000000"/>
        </w:rPr>
      </w:pPr>
    </w:p>
    <w:p w:rsidR="00BB23E2" w:rsidRPr="00EB3286" w:rsidRDefault="00BB23E2" w:rsidP="005B2B2E">
      <w:pPr>
        <w:rPr>
          <w:szCs w:val="20"/>
        </w:rPr>
      </w:pPr>
    </w:p>
    <w:p w:rsidR="004C444F" w:rsidRDefault="00B83081" w:rsidP="008168B5">
      <w:pPr>
        <w:pStyle w:val="Ttulo2"/>
      </w:pPr>
      <w:bookmarkStart w:id="20" w:name="_Ref449450747"/>
      <w:r w:rsidRPr="00CD0F26">
        <w:t xml:space="preserve">Os recursos orçamentários em que correrão as despesas da presente contratação são oriundos do </w:t>
      </w:r>
      <w:r w:rsidR="004C444F">
        <w:t>Programa de Trabalho:</w:t>
      </w:r>
      <w:r w:rsidR="008E0C8B">
        <w:t xml:space="preserve"> </w:t>
      </w:r>
      <w:r w:rsidR="008E0C8B" w:rsidRPr="008E0C8B">
        <w:t>15.244.2029.7K66.0031 - Apoio a Projetos de Desenvolvimento Sustentável Local Integrado - No Estado de Minas Gerais</w:t>
      </w:r>
      <w:r w:rsidR="008E0C8B">
        <w:t>.</w:t>
      </w:r>
    </w:p>
    <w:p w:rsidR="005B2B2E" w:rsidRPr="00CD0F26" w:rsidRDefault="00CE364C" w:rsidP="00C233D5">
      <w:pPr>
        <w:pStyle w:val="Ttulo2"/>
        <w:numPr>
          <w:ilvl w:val="1"/>
          <w:numId w:val="26"/>
        </w:numPr>
      </w:pPr>
      <w:r w:rsidRPr="00CD0F26">
        <w:t xml:space="preserve">O valor estimado para a </w:t>
      </w:r>
      <w:r w:rsidRPr="009C103B">
        <w:t>contratação dos insumos, obras e serviços de engenharia objeto deste Termo de Referência, é de</w:t>
      </w:r>
      <w:r w:rsidR="0051635F">
        <w:t xml:space="preserve"> </w:t>
      </w:r>
      <w:r w:rsidR="0051635F" w:rsidRPr="00023DB1">
        <w:t xml:space="preserve">R$ </w:t>
      </w:r>
      <w:r w:rsidR="0051635F">
        <w:t>200.425,39</w:t>
      </w:r>
      <w:r w:rsidR="0051635F" w:rsidRPr="00023DB1">
        <w:t xml:space="preserve"> (</w:t>
      </w:r>
      <w:r w:rsidR="0051635F">
        <w:t xml:space="preserve">duzentos mil, quatrocentos e vinte e cinco </w:t>
      </w:r>
      <w:r w:rsidR="0051635F" w:rsidRPr="00023DB1">
        <w:t xml:space="preserve">reais e </w:t>
      </w:r>
      <w:r w:rsidR="0051635F">
        <w:t>trinta e nove centavos),</w:t>
      </w:r>
      <w:r w:rsidR="004D5785">
        <w:t xml:space="preserve"> </w:t>
      </w:r>
      <w:r w:rsidR="00C20CEE" w:rsidRPr="009C103B">
        <w:t>data-</w:t>
      </w:r>
      <w:r w:rsidR="00C20CEE" w:rsidRPr="00CD0F26">
        <w:t xml:space="preserve">base de </w:t>
      </w:r>
      <w:r w:rsidR="0051635F">
        <w:t>junho</w:t>
      </w:r>
      <w:r w:rsidR="00637606" w:rsidRPr="00CD0F26">
        <w:t xml:space="preserve"> de 201</w:t>
      </w:r>
      <w:bookmarkEnd w:id="20"/>
      <w:r w:rsidR="005F509F">
        <w:t>9</w:t>
      </w:r>
      <w:r w:rsidR="001D4189" w:rsidRPr="00CD0F26">
        <w:t>.</w:t>
      </w:r>
    </w:p>
    <w:p w:rsidR="008802D6" w:rsidRPr="008802D6" w:rsidRDefault="008802D6" w:rsidP="008802D6"/>
    <w:p w:rsidR="005B2B2E" w:rsidRPr="00C25581" w:rsidRDefault="005B2B2E" w:rsidP="007410E1">
      <w:pPr>
        <w:pStyle w:val="Ttulo2"/>
      </w:pPr>
      <w:r w:rsidRPr="00EB3286">
        <w:t xml:space="preserve">Estão inclusos no valor </w:t>
      </w:r>
      <w:r w:rsidRPr="00995203">
        <w:t>acima</w:t>
      </w:r>
      <w:r w:rsidRPr="004C444F">
        <w:t>,</w:t>
      </w:r>
      <w:r w:rsidRPr="00EB3286">
        <w:t xml:space="preserve"> o BDI, os encargos sociais, as taxas, os impostos e os </w:t>
      </w:r>
      <w:r w:rsidRPr="00B3161F">
        <w:t xml:space="preserve">emolumentos. Os quantitativos e </w:t>
      </w:r>
      <w:r w:rsidR="00831FB8" w:rsidRPr="00B3161F">
        <w:t xml:space="preserve">os preços de referência da </w:t>
      </w:r>
      <w:proofErr w:type="spellStart"/>
      <w:r w:rsidR="00831FB8" w:rsidRPr="00B3161F">
        <w:t>Codevasf</w:t>
      </w:r>
      <w:proofErr w:type="spellEnd"/>
      <w:r w:rsidR="00831FB8" w:rsidRPr="00B3161F">
        <w:t xml:space="preserve"> para os itens </w:t>
      </w:r>
      <w:r w:rsidR="00D83EA6" w:rsidRPr="00B3161F">
        <w:t xml:space="preserve">necessários à </w:t>
      </w:r>
      <w:r w:rsidR="00D83EA6" w:rsidRPr="00C25581">
        <w:t>execução do objeto</w:t>
      </w:r>
      <w:r w:rsidRPr="00C25581">
        <w:t xml:space="preserve"> constam da Planilha </w:t>
      </w:r>
      <w:r w:rsidR="00D83EA6" w:rsidRPr="00C25581">
        <w:t>de Custos do Valor do Orçamento de Referência</w:t>
      </w:r>
      <w:r w:rsidRPr="00C25581">
        <w:t xml:space="preserve"> – </w:t>
      </w:r>
      <w:r w:rsidR="008F2815">
        <w:t>Anexo VI, parte integ</w:t>
      </w:r>
      <w:r w:rsidR="00D524A6">
        <w:t>rante deste Termo de Referência.</w:t>
      </w:r>
    </w:p>
    <w:p w:rsidR="005B2B2E" w:rsidRPr="00B3161F" w:rsidRDefault="005B2B2E" w:rsidP="00713A43">
      <w:pPr>
        <w:pStyle w:val="Ttulo2"/>
        <w:numPr>
          <w:ilvl w:val="0"/>
          <w:numId w:val="0"/>
        </w:numPr>
      </w:pPr>
    </w:p>
    <w:p w:rsidR="00D524A6" w:rsidRDefault="00C94F77" w:rsidP="00D524A6">
      <w:pPr>
        <w:pStyle w:val="Ttulo2"/>
        <w:numPr>
          <w:ilvl w:val="1"/>
          <w:numId w:val="31"/>
        </w:numPr>
      </w:pPr>
      <w:r w:rsidRPr="00B3161F">
        <w:t xml:space="preserve">O valor estimado para a contratação foi elaborado com base no </w:t>
      </w:r>
      <w:r w:rsidRPr="00995203">
        <w:t>Sistema de Preços, Custos e Índices da Caixa Econômica Federal (SINAPI)</w:t>
      </w:r>
      <w:r w:rsidR="001D4189" w:rsidRPr="00995203">
        <w:t xml:space="preserve">, </w:t>
      </w:r>
      <w:r w:rsidRPr="00995203">
        <w:t xml:space="preserve"> no Sistema de Custos Rodoviários do DNIT (SICR</w:t>
      </w:r>
      <w:r w:rsidRPr="00B3161F">
        <w:t>O)</w:t>
      </w:r>
      <w:r w:rsidR="00CD0F26" w:rsidRPr="00B3161F">
        <w:t>,</w:t>
      </w:r>
      <w:r w:rsidR="00DF2A9E" w:rsidRPr="00B3161F">
        <w:t xml:space="preserve"> </w:t>
      </w:r>
      <w:r w:rsidR="00B3161F" w:rsidRPr="00995203">
        <w:t xml:space="preserve">Tabela Referencial de Obras de Edificações – SETOP/MG </w:t>
      </w:r>
      <w:r w:rsidR="004C444F" w:rsidRPr="00995203">
        <w:t xml:space="preserve"> e </w:t>
      </w:r>
      <w:r w:rsidR="00E82B4D" w:rsidRPr="00995203">
        <w:t xml:space="preserve">na </w:t>
      </w:r>
      <w:r w:rsidR="00CD0F26" w:rsidRPr="00995203">
        <w:t xml:space="preserve">Tabela de Preços da </w:t>
      </w:r>
      <w:proofErr w:type="spellStart"/>
      <w:r w:rsidR="00CD0F26" w:rsidRPr="00995203">
        <w:t>Codevasf</w:t>
      </w:r>
      <w:proofErr w:type="spellEnd"/>
      <w:r w:rsidR="005B5A88" w:rsidRPr="00995203">
        <w:t>,</w:t>
      </w:r>
      <w:r w:rsidR="00CD0F26" w:rsidRPr="00995203">
        <w:t xml:space="preserve">  para o estado de Minas Gerais</w:t>
      </w:r>
      <w:r w:rsidRPr="00B3161F">
        <w:t xml:space="preserve">, na data-base de </w:t>
      </w:r>
      <w:r w:rsidR="00841B72">
        <w:t>junh</w:t>
      </w:r>
      <w:r w:rsidR="003A3C44">
        <w:t>o</w:t>
      </w:r>
      <w:r w:rsidRPr="00995203">
        <w:t>/</w:t>
      </w:r>
      <w:r w:rsidR="007A3F6A" w:rsidRPr="00995203">
        <w:t>201</w:t>
      </w:r>
      <w:r w:rsidR="003A3C44">
        <w:t>9</w:t>
      </w:r>
      <w:r w:rsidR="00B3161F" w:rsidRPr="00995203">
        <w:t xml:space="preserve"> para o SINAPI</w:t>
      </w:r>
      <w:r w:rsidRPr="00995203">
        <w:t>, não desonerado</w:t>
      </w:r>
      <w:r w:rsidRPr="00B3161F">
        <w:t xml:space="preserve">, atendendo ao disposto na </w:t>
      </w:r>
      <w:r w:rsidR="009D1743" w:rsidRPr="009D1743">
        <w:t xml:space="preserve">Lei 13.707, de 14 de agosto de 2018 – LDO </w:t>
      </w:r>
      <w:r w:rsidR="009D1743">
        <w:t>–</w:t>
      </w:r>
      <w:r w:rsidR="009D1743" w:rsidRPr="009D1743">
        <w:t xml:space="preserve"> 2019</w:t>
      </w:r>
      <w:r w:rsidR="009D1743">
        <w:t xml:space="preserve"> </w:t>
      </w:r>
      <w:r w:rsidRPr="00B3161F">
        <w:t xml:space="preserve">e no Decreto nº </w:t>
      </w:r>
      <w:r w:rsidRPr="00995203">
        <w:t>7.983, de 08/04/2013</w:t>
      </w:r>
      <w:r w:rsidRPr="00B3161F">
        <w:t>, já inclusos o BDI, encargos sociais, taxas, impostos e emolumentos</w:t>
      </w:r>
      <w:r w:rsidR="005B2B2E" w:rsidRPr="00B3161F">
        <w:t>.</w:t>
      </w:r>
      <w:r w:rsidR="00A26B97" w:rsidRPr="00B3161F">
        <w:t xml:space="preserve"> Para os serviços e materiais não constantes nos sistemas de custos</w:t>
      </w:r>
      <w:r w:rsidR="00DB2FEA" w:rsidRPr="00B3161F">
        <w:t xml:space="preserve"> citados acima</w:t>
      </w:r>
      <w:r w:rsidR="00A26B97" w:rsidRPr="00B3161F">
        <w:t xml:space="preserve">, foram efetuadas pesquisas de mercado, além de composição de preços unitários elaborados pela </w:t>
      </w:r>
      <w:proofErr w:type="spellStart"/>
      <w:r w:rsidR="00A26B97" w:rsidRPr="00B3161F">
        <w:t>Codevasf</w:t>
      </w:r>
      <w:proofErr w:type="spellEnd"/>
      <w:r w:rsidR="00A26B97" w:rsidRPr="00B3161F">
        <w:t>.</w:t>
      </w:r>
    </w:p>
    <w:p w:rsidR="00D524A6" w:rsidRDefault="00D524A6" w:rsidP="00D524A6"/>
    <w:p w:rsidR="00D524A6" w:rsidRDefault="00D524A6" w:rsidP="00D524A6"/>
    <w:p w:rsidR="00CE4C2D" w:rsidRPr="00995203" w:rsidRDefault="00CE4C2D" w:rsidP="00D524A6">
      <w:pPr>
        <w:pStyle w:val="Ttulo2"/>
        <w:numPr>
          <w:ilvl w:val="1"/>
          <w:numId w:val="31"/>
        </w:numPr>
      </w:pPr>
      <w:r w:rsidRPr="00995203">
        <w:t xml:space="preserve">No orçamento de referência foram consideradas as seguintes taxas de BDI e Encargos Sociais: </w:t>
      </w:r>
    </w:p>
    <w:p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71"/>
        <w:gridCol w:w="678"/>
        <w:gridCol w:w="1374"/>
        <w:gridCol w:w="1378"/>
        <w:gridCol w:w="681"/>
        <w:gridCol w:w="2062"/>
      </w:tblGrid>
      <w:tr w:rsidR="00CE4C2D" w:rsidRPr="00CE364C" w:rsidTr="00995203">
        <w:trPr>
          <w:trHeight w:val="382"/>
        </w:trPr>
        <w:tc>
          <w:tcPr>
            <w:tcW w:w="2798" w:type="dxa"/>
            <w:gridSpan w:val="2"/>
            <w:shd w:val="clear" w:color="auto" w:fill="auto"/>
            <w:vAlign w:val="center"/>
          </w:tcPr>
          <w:p w:rsidR="00CE4C2D" w:rsidRPr="00995203" w:rsidRDefault="00CE4C2D" w:rsidP="00CE4C2D">
            <w:pPr>
              <w:jc w:val="center"/>
            </w:pPr>
            <w:r w:rsidRPr="00995203">
              <w:t>BDI:</w:t>
            </w:r>
          </w:p>
        </w:tc>
        <w:tc>
          <w:tcPr>
            <w:tcW w:w="2798" w:type="dxa"/>
            <w:gridSpan w:val="2"/>
            <w:shd w:val="clear" w:color="auto" w:fill="auto"/>
            <w:vAlign w:val="center"/>
          </w:tcPr>
          <w:p w:rsidR="00CE4C2D" w:rsidRPr="00995203" w:rsidRDefault="00CE4C2D" w:rsidP="00E55F23">
            <w:pPr>
              <w:jc w:val="center"/>
            </w:pPr>
            <w:r w:rsidRPr="00995203">
              <w:t xml:space="preserve">Serviços: </w:t>
            </w:r>
            <w:r w:rsidR="00402C17" w:rsidRPr="00995203">
              <w:t>2</w:t>
            </w:r>
            <w:r w:rsidR="00E55F23">
              <w:t>5</w:t>
            </w:r>
            <w:r w:rsidR="00402C17" w:rsidRPr="00995203">
              <w:t>,</w:t>
            </w:r>
            <w:r w:rsidR="00E55F23">
              <w:t>47</w:t>
            </w:r>
            <w:r w:rsidR="00402C17" w:rsidRPr="00995203">
              <w:t>%</w:t>
            </w:r>
          </w:p>
        </w:tc>
        <w:tc>
          <w:tcPr>
            <w:tcW w:w="2798" w:type="dxa"/>
            <w:gridSpan w:val="2"/>
            <w:shd w:val="clear" w:color="auto" w:fill="auto"/>
            <w:vAlign w:val="center"/>
          </w:tcPr>
          <w:p w:rsidR="00CE4C2D" w:rsidRPr="00995203" w:rsidRDefault="00CE4C2D" w:rsidP="005F509F">
            <w:pPr>
              <w:jc w:val="center"/>
            </w:pPr>
          </w:p>
        </w:tc>
      </w:tr>
      <w:tr w:rsidR="00CE4C2D" w:rsidRPr="00CE364C" w:rsidTr="00995203">
        <w:trPr>
          <w:trHeight w:val="382"/>
        </w:trPr>
        <w:tc>
          <w:tcPr>
            <w:tcW w:w="2798" w:type="dxa"/>
            <w:gridSpan w:val="2"/>
            <w:shd w:val="clear" w:color="auto" w:fill="auto"/>
            <w:vAlign w:val="center"/>
          </w:tcPr>
          <w:p w:rsidR="00CE4C2D" w:rsidRPr="00995203" w:rsidRDefault="00CE4C2D" w:rsidP="00CE4C2D">
            <w:pPr>
              <w:jc w:val="center"/>
            </w:pPr>
            <w:r w:rsidRPr="00995203">
              <w:t>ENCARGOS SOCIAIS:</w:t>
            </w:r>
          </w:p>
        </w:tc>
        <w:tc>
          <w:tcPr>
            <w:tcW w:w="2798" w:type="dxa"/>
            <w:gridSpan w:val="2"/>
            <w:shd w:val="clear" w:color="auto" w:fill="auto"/>
            <w:vAlign w:val="center"/>
          </w:tcPr>
          <w:p w:rsidR="00CE4C2D" w:rsidRPr="00995203" w:rsidRDefault="00B3161F" w:rsidP="00C30C03">
            <w:pPr>
              <w:jc w:val="center"/>
            </w:pPr>
            <w:r w:rsidRPr="00995203">
              <w:t>1</w:t>
            </w:r>
            <w:r w:rsidR="00C30C03">
              <w:t>17</w:t>
            </w:r>
            <w:r w:rsidRPr="00995203">
              <w:t xml:space="preserve">,40% </w:t>
            </w:r>
            <w:r w:rsidR="00CE4C2D" w:rsidRPr="00995203">
              <w:t>Horista</w:t>
            </w:r>
          </w:p>
        </w:tc>
        <w:tc>
          <w:tcPr>
            <w:tcW w:w="2798" w:type="dxa"/>
            <w:gridSpan w:val="2"/>
            <w:shd w:val="clear" w:color="auto" w:fill="auto"/>
            <w:vAlign w:val="center"/>
          </w:tcPr>
          <w:p w:rsidR="00CE4C2D" w:rsidRPr="00995203" w:rsidRDefault="00B3161F" w:rsidP="00C30C03">
            <w:pPr>
              <w:jc w:val="center"/>
            </w:pPr>
            <w:r w:rsidRPr="00995203">
              <w:t>7</w:t>
            </w:r>
            <w:r w:rsidR="00C30C03">
              <w:t>4</w:t>
            </w:r>
            <w:r w:rsidRPr="00995203">
              <w:t>,</w:t>
            </w:r>
            <w:r w:rsidR="00FA1BAD">
              <w:t>9</w:t>
            </w:r>
            <w:r w:rsidR="00C30C03">
              <w:t>3</w:t>
            </w:r>
            <w:r w:rsidRPr="00995203">
              <w:t xml:space="preserve">% </w:t>
            </w:r>
            <w:r w:rsidR="00CE4C2D" w:rsidRPr="00995203">
              <w:t>Mensalista</w:t>
            </w:r>
          </w:p>
        </w:tc>
      </w:tr>
      <w:tr w:rsidR="00CE4C2D" w:rsidTr="00995203">
        <w:trPr>
          <w:trHeight w:val="382"/>
        </w:trPr>
        <w:tc>
          <w:tcPr>
            <w:tcW w:w="2098" w:type="dxa"/>
            <w:shd w:val="clear" w:color="auto" w:fill="auto"/>
            <w:vAlign w:val="center"/>
          </w:tcPr>
          <w:p w:rsidR="00CE4C2D" w:rsidRPr="00995203" w:rsidRDefault="005D523C" w:rsidP="00CE4C2D">
            <w:pPr>
              <w:jc w:val="center"/>
            </w:pPr>
            <w:r w:rsidRPr="00995203">
              <w:t xml:space="preserve"> </w:t>
            </w:r>
            <w:r w:rsidR="007F3C27" w:rsidRPr="00995203">
              <w:t xml:space="preserve"> </w:t>
            </w:r>
            <w:r w:rsidR="00354CF8" w:rsidRPr="00995203">
              <w:t xml:space="preserve"> </w:t>
            </w:r>
            <w:r w:rsidR="00CE4C2D" w:rsidRPr="00995203">
              <w:t>OUTROS:</w:t>
            </w:r>
          </w:p>
        </w:tc>
        <w:tc>
          <w:tcPr>
            <w:tcW w:w="2099" w:type="dxa"/>
            <w:gridSpan w:val="2"/>
            <w:shd w:val="clear" w:color="auto" w:fill="auto"/>
            <w:vAlign w:val="center"/>
          </w:tcPr>
          <w:p w:rsidR="00CE4C2D" w:rsidRPr="00995203" w:rsidRDefault="00CE4C2D">
            <w:pPr>
              <w:jc w:val="center"/>
            </w:pPr>
            <w:r w:rsidRPr="00995203">
              <w:t xml:space="preserve">PIS: </w:t>
            </w:r>
            <w:r w:rsidR="00B3161F" w:rsidRPr="00995203">
              <w:t>0,65</w:t>
            </w:r>
            <w:r w:rsidR="00402C17" w:rsidRPr="00995203">
              <w:t>%</w:t>
            </w:r>
          </w:p>
        </w:tc>
        <w:tc>
          <w:tcPr>
            <w:tcW w:w="2098" w:type="dxa"/>
            <w:gridSpan w:val="2"/>
            <w:shd w:val="clear" w:color="auto" w:fill="auto"/>
            <w:vAlign w:val="center"/>
          </w:tcPr>
          <w:p w:rsidR="00CE4C2D" w:rsidRPr="00995203" w:rsidRDefault="00CE4C2D">
            <w:pPr>
              <w:jc w:val="center"/>
            </w:pPr>
            <w:r w:rsidRPr="00995203">
              <w:t xml:space="preserve">COFINS: </w:t>
            </w:r>
            <w:r w:rsidR="00B3161F" w:rsidRPr="00995203">
              <w:t>3,00%</w:t>
            </w:r>
          </w:p>
        </w:tc>
        <w:tc>
          <w:tcPr>
            <w:tcW w:w="2099" w:type="dxa"/>
            <w:shd w:val="clear" w:color="auto" w:fill="auto"/>
            <w:vAlign w:val="center"/>
          </w:tcPr>
          <w:p w:rsidR="00CE4C2D" w:rsidRPr="00995203" w:rsidRDefault="00CE4C2D">
            <w:pPr>
              <w:jc w:val="center"/>
            </w:pPr>
            <w:r w:rsidRPr="00995203">
              <w:t xml:space="preserve">CPRB: </w:t>
            </w:r>
            <w:r w:rsidR="00B3161F" w:rsidRPr="00995203">
              <w:t>0,00%</w:t>
            </w:r>
          </w:p>
        </w:tc>
      </w:tr>
    </w:tbl>
    <w:p w:rsidR="00CE4C2D" w:rsidRDefault="00CE4C2D" w:rsidP="00CE4C2D"/>
    <w:p w:rsidR="00442788" w:rsidRDefault="00D133FE" w:rsidP="007410E1">
      <w:pPr>
        <w:pStyle w:val="Ttulo2"/>
        <w:numPr>
          <w:ilvl w:val="1"/>
          <w:numId w:val="31"/>
        </w:numPr>
      </w:pPr>
      <w:r>
        <w:t>O orçamento estimado estará disponível permanentemente aos órgãos de controle externo e interno.</w:t>
      </w:r>
    </w:p>
    <w:p w:rsidR="003060ED" w:rsidRPr="00442788" w:rsidRDefault="003060ED" w:rsidP="00442788"/>
    <w:p w:rsidR="0014222D" w:rsidRPr="00EB6242" w:rsidRDefault="0014222D" w:rsidP="00713A43">
      <w:pPr>
        <w:pStyle w:val="Ttulo1"/>
      </w:pPr>
      <w:bookmarkStart w:id="21" w:name="_Ref399859802"/>
      <w:bookmarkStart w:id="22" w:name="_Ref400449100"/>
      <w:bookmarkStart w:id="23" w:name="_Toc514937652"/>
      <w:r w:rsidRPr="00EB6242">
        <w:t>PRAZO DE EXECUÇÃO</w:t>
      </w:r>
      <w:bookmarkEnd w:id="21"/>
      <w:bookmarkEnd w:id="22"/>
      <w:bookmarkEnd w:id="23"/>
      <w:r w:rsidR="00006C43" w:rsidRPr="00EB6242">
        <w:t xml:space="preserve"> E VIGÊNCIA</w:t>
      </w:r>
    </w:p>
    <w:p w:rsidR="0014222D" w:rsidRPr="00EB3286" w:rsidRDefault="0014222D" w:rsidP="0014222D">
      <w:pPr>
        <w:rPr>
          <w:szCs w:val="20"/>
        </w:rPr>
      </w:pPr>
    </w:p>
    <w:p w:rsidR="00006C43" w:rsidRPr="00866A21" w:rsidRDefault="00006C43" w:rsidP="00006C43">
      <w:pPr>
        <w:pStyle w:val="Ttulo2"/>
        <w:rPr>
          <w:u w:val="single"/>
        </w:rPr>
      </w:pPr>
      <w:bookmarkStart w:id="24" w:name="_Ref441156019"/>
      <w:r w:rsidRPr="00006C43">
        <w:t xml:space="preserve">O prazo para execução do objeto </w:t>
      </w:r>
      <w:r w:rsidRPr="006532C3">
        <w:t xml:space="preserve">deste TR será de </w:t>
      </w:r>
      <w:r w:rsidR="00BF1791">
        <w:t>360</w:t>
      </w:r>
      <w:r w:rsidR="00BB61B7">
        <w:t xml:space="preserve"> </w:t>
      </w:r>
      <w:r w:rsidR="0041576D" w:rsidRPr="006532C3">
        <w:t>(</w:t>
      </w:r>
      <w:r w:rsidR="00BB61B7">
        <w:t>trezentos e sessenta</w:t>
      </w:r>
      <w:r w:rsidR="003B0EE6">
        <w:t>)</w:t>
      </w:r>
      <w:r w:rsidR="0041576D" w:rsidRPr="006532C3">
        <w:t xml:space="preserve"> dias</w:t>
      </w:r>
      <w:r w:rsidR="00713E24" w:rsidRPr="006532C3">
        <w:t xml:space="preserve"> consecutivos</w:t>
      </w:r>
      <w:r w:rsidR="0041576D" w:rsidRPr="00866A21">
        <w:t>, contado</w:t>
      </w:r>
      <w:r w:rsidR="00CD048B">
        <w:t>s</w:t>
      </w:r>
      <w:r w:rsidR="0041576D" w:rsidRPr="00866A21">
        <w:t xml:space="preserve"> </w:t>
      </w:r>
      <w:r w:rsidR="0041576D" w:rsidRPr="00866A21">
        <w:rPr>
          <w:u w:val="single"/>
        </w:rPr>
        <w:t>a partir da data de emissão da Ordem de Serviço</w:t>
      </w:r>
      <w:r w:rsidRPr="00866A21">
        <w:t>, podendo ser prorrogado, mediante manifestação expressa das partes.</w:t>
      </w:r>
    </w:p>
    <w:p w:rsidR="0041576D" w:rsidRPr="00960912" w:rsidRDefault="0041576D" w:rsidP="0041576D">
      <w:pPr>
        <w:rPr>
          <w:u w:val="single"/>
        </w:rPr>
      </w:pPr>
    </w:p>
    <w:p w:rsidR="00ED41B2" w:rsidRDefault="00ED41B2" w:rsidP="00BA57AE"/>
    <w:p w:rsidR="00B77A2A" w:rsidRPr="006532C3" w:rsidRDefault="00B77A2A" w:rsidP="00ED41B2">
      <w:pPr>
        <w:pStyle w:val="Ttulo2"/>
      </w:pPr>
      <w:r w:rsidRPr="003C2704">
        <w:t>O prazo para vigência do contrato</w:t>
      </w:r>
      <w:r w:rsidR="00ED41B2">
        <w:t>, contado em dias</w:t>
      </w:r>
      <w:r w:rsidR="00713E24">
        <w:t xml:space="preserve"> consecutivos</w:t>
      </w:r>
      <w:r w:rsidR="00ED41B2">
        <w:t xml:space="preserve">, </w:t>
      </w:r>
      <w:r w:rsidRPr="003C2704">
        <w:t>a partir da data de emissão da Ordem de Serviço</w:t>
      </w:r>
      <w:r>
        <w:t xml:space="preserve">, </w:t>
      </w:r>
      <w:r w:rsidRPr="003C2704">
        <w:t xml:space="preserve">será o prazo de execução do objeto informado </w:t>
      </w:r>
      <w:proofErr w:type="gramStart"/>
      <w:r w:rsidRPr="003C2704">
        <w:t xml:space="preserve">acima, </w:t>
      </w:r>
      <w:r w:rsidR="009327E7">
        <w:t xml:space="preserve"> incluídos</w:t>
      </w:r>
      <w:proofErr w:type="gramEnd"/>
      <w:r w:rsidR="009327E7">
        <w:t xml:space="preserve"> </w:t>
      </w:r>
      <w:r w:rsidRPr="003C2704">
        <w:t xml:space="preserve"> </w:t>
      </w:r>
      <w:r w:rsidR="009327E7">
        <w:t>prazos de recebimento provisório e definitivo.</w:t>
      </w:r>
    </w:p>
    <w:p w:rsidR="00006C43" w:rsidRPr="00DF2A9E" w:rsidRDefault="00006C43" w:rsidP="00006C43">
      <w:pPr>
        <w:rPr>
          <w:szCs w:val="20"/>
        </w:rPr>
      </w:pPr>
    </w:p>
    <w:p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proofErr w:type="spellStart"/>
      <w:r w:rsidR="006A1D1E" w:rsidRPr="00023DB1">
        <w:rPr>
          <w:szCs w:val="20"/>
        </w:rPr>
        <w:t>Codevasf</w:t>
      </w:r>
      <w:proofErr w:type="spellEnd"/>
      <w:r w:rsidRPr="00023DB1">
        <w:rPr>
          <w:szCs w:val="20"/>
        </w:rPr>
        <w:t>.</w:t>
      </w:r>
    </w:p>
    <w:p w:rsidR="00AB39D9" w:rsidRDefault="00AB39D9" w:rsidP="00006C43"/>
    <w:p w:rsidR="00EC451D" w:rsidRDefault="00EC451D" w:rsidP="00006C43"/>
    <w:p w:rsidR="00EC451D" w:rsidRDefault="00EC451D" w:rsidP="00006C43"/>
    <w:p w:rsidR="006C432F" w:rsidRDefault="006C432F" w:rsidP="00006C43"/>
    <w:p w:rsidR="006C432F" w:rsidRDefault="006C432F" w:rsidP="00006C43"/>
    <w:p w:rsidR="00EC451D" w:rsidRDefault="00EC451D" w:rsidP="00006C43"/>
    <w:p w:rsidR="00F91DC3" w:rsidRPr="00EB3286" w:rsidRDefault="00F91DC3" w:rsidP="00713A43">
      <w:pPr>
        <w:pStyle w:val="Ttulo1"/>
      </w:pPr>
      <w:bookmarkStart w:id="25" w:name="_Toc514937653"/>
      <w:bookmarkStart w:id="26" w:name="_Ref400008254"/>
      <w:bookmarkStart w:id="27" w:name="_Ref399939982"/>
      <w:bookmarkEnd w:id="24"/>
      <w:r w:rsidRPr="00EB3286">
        <w:t>FORMAS E CONDIÇÕES DE PAGAMENTO</w:t>
      </w:r>
      <w:bookmarkEnd w:id="25"/>
    </w:p>
    <w:p w:rsidR="00F91DC3" w:rsidRDefault="00F91DC3" w:rsidP="00F91DC3">
      <w:pPr>
        <w:rPr>
          <w:szCs w:val="20"/>
        </w:rPr>
      </w:pPr>
    </w:p>
    <w:p w:rsidR="008F327D" w:rsidRPr="00803773" w:rsidRDefault="008F327D" w:rsidP="00713A43">
      <w:pPr>
        <w:pStyle w:val="Ttulo2"/>
      </w:pPr>
      <w:r w:rsidRPr="00803773">
        <w:t xml:space="preserve">Os pagamentos das </w:t>
      </w:r>
      <w:r w:rsidR="00FF36C1" w:rsidRPr="00803773">
        <w:t>obras e serviços de engenharia</w:t>
      </w:r>
      <w:r w:rsidR="0051777F">
        <w:t xml:space="preserve"> </w:t>
      </w:r>
      <w:r w:rsidRPr="00803773">
        <w:t xml:space="preserve">serão efetuados em reais, com base nas medições mensais, dos serviços efetivamente executados, obedecendo os preços unitários apresentados pela </w:t>
      </w:r>
      <w:r w:rsidR="002762C6" w:rsidRPr="00803773">
        <w:t>CONTRATADA</w:t>
      </w:r>
      <w:r w:rsidRPr="00803773">
        <w:t xml:space="preserve"> em sua proposta, e contra a apresentação da Fatura/Notas Fiscais, devidamente atestada pela fiscalização da </w:t>
      </w:r>
      <w:proofErr w:type="spellStart"/>
      <w:r w:rsidRPr="00803773">
        <w:t>Codevasf</w:t>
      </w:r>
      <w:proofErr w:type="spellEnd"/>
      <w:r w:rsidRPr="00803773">
        <w:t>, formalmente designada</w:t>
      </w:r>
      <w:r w:rsidR="00B05AE2" w:rsidRPr="00803773">
        <w:t>,</w:t>
      </w:r>
      <w:r w:rsidRPr="00803773">
        <w:t xml:space="preserve"> e d</w:t>
      </w:r>
      <w:r w:rsidR="00533FC0" w:rsidRPr="00803773">
        <w:t xml:space="preserve">o respectivo Boletim de medição </w:t>
      </w:r>
      <w:r w:rsidRPr="00803773">
        <w:t>referente ao mês de competência, observando-se o disposto nos subitens seguintes:</w:t>
      </w:r>
    </w:p>
    <w:p w:rsidR="008F327D" w:rsidRDefault="008F327D" w:rsidP="008F327D">
      <w:pPr>
        <w:rPr>
          <w:color w:val="0070C0"/>
        </w:rPr>
      </w:pPr>
    </w:p>
    <w:p w:rsidR="008F327D" w:rsidRDefault="008F327D" w:rsidP="003B328A">
      <w:pPr>
        <w:pStyle w:val="Ttulo3"/>
      </w:pPr>
      <w:r w:rsidRPr="001876E6">
        <w:t xml:space="preserve">A </w:t>
      </w:r>
      <w:proofErr w:type="spellStart"/>
      <w:r w:rsidRPr="001876E6">
        <w:t>Codevasf</w:t>
      </w:r>
      <w:proofErr w:type="spellEnd"/>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3B328A">
      <w:pPr>
        <w:pStyle w:val="Ttulo3"/>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1C1004">
      <w:pPr>
        <w:rPr>
          <w:color w:val="000000" w:themeColor="text1"/>
        </w:rPr>
      </w:pPr>
    </w:p>
    <w:p w:rsidR="008F327D" w:rsidRPr="001876E6" w:rsidRDefault="00000EF3" w:rsidP="003B328A">
      <w:pPr>
        <w:pStyle w:val="Ttulo3"/>
      </w:pPr>
      <w:r>
        <w:t>Nos preços apresentados pelo</w:t>
      </w:r>
      <w:r w:rsidR="008F327D" w:rsidRPr="001876E6">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8F327D"/>
    <w:p w:rsidR="00E26EC6" w:rsidRDefault="00F91DC3" w:rsidP="00713A43">
      <w:pPr>
        <w:pStyle w:val="Ttulo2"/>
      </w:pPr>
      <w:r w:rsidRPr="00EB3286">
        <w:t xml:space="preserve">O pagamento da </w:t>
      </w:r>
      <w:r w:rsidRPr="008F327D">
        <w:t>instalação</w:t>
      </w:r>
      <w:r w:rsidRPr="00EB3286">
        <w:t xml:space="preserve"> do canteiro, 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646BAB">
        <w:rPr>
          <w:u w:val="single"/>
        </w:rPr>
        <w:t xml:space="preserve">respeitado o valor máximo </w:t>
      </w:r>
      <w:r w:rsidR="008276B6" w:rsidRPr="00646BAB">
        <w:rPr>
          <w:u w:val="single"/>
        </w:rPr>
        <w:t>estabelecido pelo TR</w:t>
      </w:r>
      <w:r w:rsidRPr="0048311B">
        <w:t xml:space="preserve">, </w:t>
      </w:r>
      <w:r w:rsidR="00E26EC6" w:rsidRPr="0048311B">
        <w:t>da seguinte forma:</w:t>
      </w:r>
    </w:p>
    <w:p w:rsidR="00683F56" w:rsidRPr="00683F56" w:rsidRDefault="00683F56" w:rsidP="00F91DC3">
      <w:pPr>
        <w:rPr>
          <w:color w:val="FF0000"/>
          <w:szCs w:val="20"/>
        </w:rPr>
      </w:pPr>
    </w:p>
    <w:p w:rsidR="00F91DC3" w:rsidRDefault="00F91DC3" w:rsidP="00411C49">
      <w:pPr>
        <w:pStyle w:val="PargrafodaLista"/>
        <w:numPr>
          <w:ilvl w:val="1"/>
          <w:numId w:val="8"/>
        </w:numPr>
      </w:pPr>
      <w:r w:rsidRPr="00EB3286">
        <w:t xml:space="preserve">Instalação do canteiro: </w:t>
      </w:r>
      <w:r w:rsidRPr="001B4DE7">
        <w:t>devidamente instalado e de acordo com o cronograma físico-financeiro proposto</w:t>
      </w:r>
      <w:r w:rsidRPr="00EB3286">
        <w:t>;</w:t>
      </w:r>
    </w:p>
    <w:p w:rsidR="00F91DC3" w:rsidRPr="006D3314" w:rsidRDefault="00F91DC3" w:rsidP="00411C49">
      <w:pPr>
        <w:pStyle w:val="PargrafodaLista"/>
        <w:numPr>
          <w:ilvl w:val="1"/>
          <w:numId w:val="8"/>
        </w:numPr>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rsidR="00F91DC3" w:rsidRPr="00EB3286" w:rsidRDefault="00F91DC3" w:rsidP="00411C49">
      <w:pPr>
        <w:pStyle w:val="PargrafodaLista"/>
        <w:numPr>
          <w:ilvl w:val="1"/>
          <w:numId w:val="8"/>
        </w:numPr>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F91DC3" w:rsidRDefault="00F91DC3" w:rsidP="00713A43">
      <w:pPr>
        <w:pStyle w:val="Ttulo2"/>
      </w:pPr>
      <w:r w:rsidRPr="00EB3286">
        <w:t>Administração Local e Manutenção de Canteiro (A</w:t>
      </w:r>
      <w:r w:rsidR="00891D24" w:rsidRPr="00027E78">
        <w:t>M</w:t>
      </w:r>
      <w:r w:rsidRPr="00EB3286">
        <w:t>) – será pago conforme o percentual de serviços executados (execução física) no período, conforme a fórmula abaixo, limitando-se ao recurso total destinado para o item, sendo que ao final da obra o item será pago 100%.</w:t>
      </w:r>
    </w:p>
    <w:p w:rsidR="008802D6" w:rsidRPr="008802D6" w:rsidRDefault="008802D6" w:rsidP="008802D6"/>
    <w:p w:rsidR="00F91DC3" w:rsidRPr="00EB3286" w:rsidRDefault="00F91DC3" w:rsidP="00F91DC3">
      <w:pPr>
        <w:rPr>
          <w:szCs w:val="20"/>
        </w:rPr>
      </w:pPr>
    </w:p>
    <w:p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3B328A">
      <w:pPr>
        <w:pStyle w:val="Ttulo3"/>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9B5087" w:rsidRPr="009B5087" w:rsidRDefault="009B5087" w:rsidP="003B328A">
      <w:pPr>
        <w:pStyle w:val="Ttulo3"/>
      </w:pPr>
      <w:r w:rsidRPr="009B5087">
        <w:t xml:space="preserve">Caso haja atraso no cronograma, por motivos ocasionados pela </w:t>
      </w:r>
      <w:proofErr w:type="spellStart"/>
      <w:r w:rsidRPr="009B5087">
        <w:t>Codevasf</w:t>
      </w:r>
      <w:proofErr w:type="spellEnd"/>
      <w:r w:rsidRPr="009B5087">
        <w:t>, será pago o valor total da Administração Local e Manutenção de Canteiro (AL) prevista no período da medição.</w:t>
      </w:r>
    </w:p>
    <w:p w:rsidR="00162830" w:rsidRDefault="00162830" w:rsidP="003B328A">
      <w:pPr>
        <w:pStyle w:val="Ttulo3"/>
        <w:numPr>
          <w:ilvl w:val="0"/>
          <w:numId w:val="0"/>
        </w:numPr>
      </w:pPr>
    </w:p>
    <w:p w:rsidR="00F91DC3" w:rsidRPr="008D4EE9" w:rsidRDefault="00F91DC3" w:rsidP="003B328A">
      <w:pPr>
        <w:pStyle w:val="Ttulo3"/>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rsidR="00F91DC3" w:rsidRPr="00EB3286" w:rsidRDefault="00F91DC3" w:rsidP="00F91DC3">
      <w:pPr>
        <w:rPr>
          <w:szCs w:val="20"/>
        </w:rPr>
      </w:pPr>
    </w:p>
    <w:p w:rsidR="002A2784" w:rsidRPr="002A2784" w:rsidRDefault="00F91DC3" w:rsidP="00713A43">
      <w:pPr>
        <w:pStyle w:val="Ttulo2"/>
      </w:pPr>
      <w:r w:rsidRPr="002A2784">
        <w:lastRenderedPageBreak/>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6"/>
    <w:p w:rsidR="00616450" w:rsidRPr="00EB3286" w:rsidRDefault="00616450" w:rsidP="00830119">
      <w:pPr>
        <w:rPr>
          <w:szCs w:val="20"/>
        </w:rPr>
      </w:pPr>
    </w:p>
    <w:p w:rsidR="00830119" w:rsidRPr="00EB3286" w:rsidRDefault="00830119" w:rsidP="00713A43">
      <w:pPr>
        <w:pStyle w:val="Ttulo1"/>
      </w:pPr>
      <w:bookmarkStart w:id="28" w:name="_Ref400457614"/>
      <w:bookmarkStart w:id="29" w:name="_Toc514937654"/>
      <w:r w:rsidRPr="00EB3286">
        <w:t>REAJUSTAMENTO</w:t>
      </w:r>
      <w:bookmarkEnd w:id="27"/>
      <w:bookmarkEnd w:id="28"/>
      <w:bookmarkEnd w:id="29"/>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t>V: valor a ser reajustado</w:t>
      </w:r>
    </w:p>
    <w:p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rsidR="00830119" w:rsidRPr="00646BAB" w:rsidRDefault="00830119" w:rsidP="00AB39D9">
      <w:pPr>
        <w:pStyle w:val="PargrafodaLista"/>
        <w:numPr>
          <w:ilvl w:val="0"/>
          <w:numId w:val="4"/>
        </w:numPr>
      </w:pPr>
      <w:proofErr w:type="spellStart"/>
      <w:r w:rsidRPr="00646BAB">
        <w:t>To</w:t>
      </w:r>
      <w:proofErr w:type="spellEnd"/>
      <w:r w:rsidRPr="00646BAB">
        <w:t>: Refere-se à coluna 38 da FGV - Terraplenagem, cód. AO157956, correspondente a data de apresentação da proposta.</w:t>
      </w:r>
    </w:p>
    <w:p w:rsidR="00830119" w:rsidRPr="00646BAB" w:rsidRDefault="00830119" w:rsidP="00AB39D9">
      <w:pPr>
        <w:pStyle w:val="PargrafodaLista"/>
        <w:numPr>
          <w:ilvl w:val="0"/>
          <w:numId w:val="4"/>
        </w:numPr>
      </w:pPr>
      <w:r w:rsidRPr="00646BAB">
        <w:t>Ei: Refere-se à coluna 35 da FGV -</w:t>
      </w:r>
      <w:r w:rsidR="00CD5963">
        <w:t xml:space="preserve"> </w:t>
      </w:r>
      <w:r w:rsidR="00CD5963" w:rsidRPr="00CD5963">
        <w:t xml:space="preserve">Índice de custos de obras hidroelétricas </w:t>
      </w:r>
      <w:r w:rsidRPr="00646BAB">
        <w:t>Total, cód. AO15</w:t>
      </w:r>
      <w:r w:rsidR="00CD5963">
        <w:t>7972</w:t>
      </w:r>
      <w:r w:rsidRPr="00646BAB">
        <w:t>, correspondente ao mês de aniversário da proposta.</w:t>
      </w:r>
    </w:p>
    <w:p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FGV </w:t>
      </w:r>
      <w:r w:rsidR="00CD5963">
        <w:t>–</w:t>
      </w:r>
      <w:r w:rsidRPr="00646BAB">
        <w:t xml:space="preserve"> </w:t>
      </w:r>
      <w:r w:rsidR="00CD5963">
        <w:t>Índice de custos de obras hidroelétricas</w:t>
      </w:r>
      <w:r w:rsidRPr="00646BAB">
        <w:t xml:space="preserve"> Total, cód. AO 15</w:t>
      </w:r>
      <w:r w:rsidR="00CD5963">
        <w:t>7972</w:t>
      </w:r>
      <w:r w:rsidRPr="00646BAB">
        <w:t>, correspondente a data de apresentação da proposta.</w:t>
      </w:r>
    </w:p>
    <w:p w:rsidR="00830119" w:rsidRPr="00646BAB" w:rsidRDefault="00830119" w:rsidP="00AB39D9">
      <w:pPr>
        <w:pStyle w:val="PargrafodaLista"/>
        <w:numPr>
          <w:ilvl w:val="0"/>
          <w:numId w:val="4"/>
        </w:numPr>
      </w:pPr>
      <w:proofErr w:type="spellStart"/>
      <w:r w:rsidRPr="00646BAB">
        <w:t>CAi</w:t>
      </w:r>
      <w:proofErr w:type="spellEnd"/>
      <w:r w:rsidRPr="00646BAB">
        <w:t xml:space="preserve">: Refere-se à coluna </w:t>
      </w:r>
      <w:r w:rsidR="00C95F9F">
        <w:t>6</w:t>
      </w:r>
      <w:r w:rsidRPr="00646BAB">
        <w:t xml:space="preserve"> da FGV </w:t>
      </w:r>
      <w:r w:rsidR="00B44102">
        <w:t>–</w:t>
      </w:r>
      <w:r w:rsidRPr="00646BAB">
        <w:t xml:space="preserve"> </w:t>
      </w:r>
      <w:proofErr w:type="spellStart"/>
      <w:r w:rsidR="00B44102">
        <w:t>Indice</w:t>
      </w:r>
      <w:proofErr w:type="spellEnd"/>
      <w:r w:rsidR="00B44102">
        <w:t xml:space="preserve"> nacional do Custo da Construção</w:t>
      </w:r>
      <w:r w:rsidRPr="00646BAB">
        <w:t xml:space="preserve"> - cód. AO160</w:t>
      </w:r>
      <w:r w:rsidR="00B44102">
        <w:t>868</w:t>
      </w:r>
      <w:r w:rsidRPr="00646BAB">
        <w:t>, correspondente ao mês de aniversário da proposta.</w:t>
      </w:r>
    </w:p>
    <w:p w:rsidR="00B44102" w:rsidRPr="00646BAB" w:rsidRDefault="00B44102" w:rsidP="00B44102">
      <w:pPr>
        <w:pStyle w:val="PargrafodaLista"/>
        <w:numPr>
          <w:ilvl w:val="0"/>
          <w:numId w:val="4"/>
        </w:numPr>
      </w:pPr>
      <w:proofErr w:type="spellStart"/>
      <w:r>
        <w:t>CAo</w:t>
      </w:r>
      <w:proofErr w:type="spellEnd"/>
      <w:r>
        <w:t>: Refere-se à coluna 6</w:t>
      </w:r>
      <w:r w:rsidR="00830119" w:rsidRPr="00646BAB">
        <w:t xml:space="preserve"> da FGV -</w:t>
      </w:r>
      <w:r>
        <w:t xml:space="preserve"> </w:t>
      </w:r>
      <w:proofErr w:type="spellStart"/>
      <w:r>
        <w:t>Indice</w:t>
      </w:r>
      <w:proofErr w:type="spellEnd"/>
      <w:r>
        <w:t xml:space="preserve"> nacional do Custo da Construção</w:t>
      </w:r>
      <w:r w:rsidRPr="00646BAB">
        <w:t xml:space="preserve"> - cód. AO160</w:t>
      </w:r>
      <w:r>
        <w:t>868</w:t>
      </w:r>
      <w:r w:rsidRPr="00646BAB">
        <w:t>, correspondente ao mês de aniversário da proposta.</w:t>
      </w:r>
    </w:p>
    <w:p w:rsidR="00830119" w:rsidRPr="00646BAB" w:rsidRDefault="007D64AC" w:rsidP="00AB39D9">
      <w:pPr>
        <w:pStyle w:val="PargrafodaLista"/>
        <w:numPr>
          <w:ilvl w:val="0"/>
          <w:numId w:val="4"/>
        </w:numPr>
      </w:pPr>
      <w:proofErr w:type="spellStart"/>
      <w:r w:rsidRPr="00646BAB">
        <w:t>MPi</w:t>
      </w:r>
      <w:proofErr w:type="spellEnd"/>
      <w:r w:rsidRPr="00646BAB">
        <w:t>: Refere-se ao IPA-Origem-OG-DI-Produtos Industriais – Artigos de Borracha e de Material Plástico, cód. AO 1006821, correspondente ao mês de aniversário da proposta.</w:t>
      </w:r>
    </w:p>
    <w:p w:rsidR="00830119" w:rsidRPr="00646BAB" w:rsidRDefault="007D64AC" w:rsidP="00AB39D9">
      <w:pPr>
        <w:pStyle w:val="PargrafodaLista"/>
        <w:numPr>
          <w:ilvl w:val="0"/>
          <w:numId w:val="4"/>
        </w:numPr>
      </w:pPr>
      <w:proofErr w:type="spellStart"/>
      <w:r w:rsidRPr="00646BAB">
        <w:t>MPo</w:t>
      </w:r>
      <w:proofErr w:type="spellEnd"/>
      <w:r w:rsidRPr="00646BAB">
        <w:t>: Refere-se ao IPA-Origem-OG-DI-Produtos Industriais – Artigos de Borracha e de Material Plástico, cód. AO 1006821, correspondente à data de apresentação da proposta.</w:t>
      </w:r>
    </w:p>
    <w:p w:rsidR="00830119" w:rsidRPr="00646BAB" w:rsidRDefault="007D64AC" w:rsidP="00AB39D9">
      <w:pPr>
        <w:pStyle w:val="PargrafodaLista"/>
        <w:numPr>
          <w:ilvl w:val="0"/>
          <w:numId w:val="4"/>
        </w:numPr>
      </w:pPr>
      <w:proofErr w:type="spellStart"/>
      <w:r w:rsidRPr="00646BAB">
        <w:t>Fi</w:t>
      </w:r>
      <w:proofErr w:type="spellEnd"/>
      <w:r w:rsidRPr="00646BAB">
        <w:t>: Refere-se ao IPA-Origem-OG-DI-Produtos Industriais - Indústria de Transformação - Metalúrgica Básica, cód. AO 1006823, correspondente ao mês de aniversário da proposta.</w:t>
      </w:r>
    </w:p>
    <w:p w:rsidR="00830119" w:rsidRPr="00646BAB" w:rsidRDefault="007D64AC" w:rsidP="00AB39D9">
      <w:pPr>
        <w:pStyle w:val="PargrafodaLista"/>
        <w:numPr>
          <w:ilvl w:val="0"/>
          <w:numId w:val="4"/>
        </w:numPr>
      </w:pPr>
      <w:r w:rsidRPr="00646BAB">
        <w:t>Fo: Refere-se ao IPA-Origem-OG-DI-Produtos Industriais - Indústria de Transformação - Metalúrgica Básica, cód. AO 1006823, correspondente à data de apresentação da proposta.</w:t>
      </w:r>
    </w:p>
    <w:p w:rsidR="00830119" w:rsidRPr="00646BAB" w:rsidRDefault="00830119" w:rsidP="00AB39D9">
      <w:pPr>
        <w:pStyle w:val="PargrafodaLista"/>
        <w:numPr>
          <w:ilvl w:val="0"/>
          <w:numId w:val="4"/>
        </w:numPr>
      </w:pPr>
      <w:proofErr w:type="spellStart"/>
      <w:r w:rsidRPr="00646BAB">
        <w:t>MOi</w:t>
      </w:r>
      <w:proofErr w:type="spellEnd"/>
      <w:r w:rsidRPr="00646BAB">
        <w:t>: Refere-se a coluna 13 da FGV Mão-de-obra Especializada, cód. AO159886, correspondente ao mês de aniversário da proposta.</w:t>
      </w:r>
    </w:p>
    <w:p w:rsidR="00830119" w:rsidRPr="00646BAB" w:rsidRDefault="00830119" w:rsidP="00AB39D9">
      <w:pPr>
        <w:pStyle w:val="PargrafodaLista"/>
        <w:numPr>
          <w:ilvl w:val="0"/>
          <w:numId w:val="4"/>
        </w:numPr>
      </w:pPr>
      <w:proofErr w:type="spellStart"/>
      <w:r w:rsidRPr="00646BAB">
        <w:lastRenderedPageBreak/>
        <w:t>MOo</w:t>
      </w:r>
      <w:proofErr w:type="spellEnd"/>
      <w:r w:rsidRPr="00646BAB">
        <w:t>: Refere-se a coluna 13 da FGV Mão-de-obra Especializada, cód. AO159886, correspondente à data de apresentação da proposta.</w:t>
      </w:r>
    </w:p>
    <w:p w:rsidR="00830119" w:rsidRPr="00646BAB" w:rsidRDefault="007D64AC" w:rsidP="00AB39D9">
      <w:pPr>
        <w:pStyle w:val="PargrafodaLista"/>
        <w:numPr>
          <w:ilvl w:val="0"/>
          <w:numId w:val="4"/>
        </w:numPr>
      </w:pPr>
      <w:proofErr w:type="spellStart"/>
      <w:r w:rsidRPr="00646BAB">
        <w:t>MEi</w:t>
      </w:r>
      <w:proofErr w:type="spellEnd"/>
      <w:r w:rsidRPr="00646BAB">
        <w:t>: Refere-se ao IPA - Origem-OG-DI-Produtos Industriais - Indústria de Transformação - Máquinas e Equipamentos, cód. AO 1006825, correspondente ao mês de aniversário da proposta</w:t>
      </w:r>
    </w:p>
    <w:p w:rsidR="00830119" w:rsidRPr="00646BAB" w:rsidRDefault="007D64AC" w:rsidP="00AB39D9">
      <w:pPr>
        <w:pStyle w:val="PargrafodaLista"/>
        <w:numPr>
          <w:ilvl w:val="0"/>
          <w:numId w:val="4"/>
        </w:numPr>
      </w:pPr>
      <w:proofErr w:type="spellStart"/>
      <w:r w:rsidRPr="00646BAB">
        <w:t>MEo</w:t>
      </w:r>
      <w:proofErr w:type="spellEnd"/>
      <w:r w:rsidRPr="00646BAB">
        <w:t>: Refere-se ao IPA - Origem-OG-DI-Produtos Industriais - Indústria de Transformação - Máquinas e Equipamentos, cód. AO 1006825, correspondente à data de apresentação da proposta.</w:t>
      </w:r>
    </w:p>
    <w:p w:rsidR="00830119" w:rsidRPr="00EB3286" w:rsidRDefault="00830119" w:rsidP="00830119">
      <w:pPr>
        <w:rPr>
          <w:szCs w:val="20"/>
        </w:rPr>
      </w:pPr>
    </w:p>
    <w:p w:rsidR="00830119" w:rsidRPr="00EB3286" w:rsidRDefault="00830119" w:rsidP="00713A43">
      <w:pPr>
        <w:pStyle w:val="Ttulo2"/>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3771BE"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Pr="00EB3286" w:rsidRDefault="00830119" w:rsidP="00830119">
      <w:pPr>
        <w:rPr>
          <w:szCs w:val="20"/>
        </w:rPr>
      </w:pPr>
      <w:r w:rsidRPr="00EB3286">
        <w:rPr>
          <w:szCs w:val="20"/>
        </w:rPr>
        <w:t>Sendo:</w:t>
      </w:r>
    </w:p>
    <w:p w:rsidR="00830119" w:rsidRPr="00EB3286" w:rsidRDefault="003771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3771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3771BE"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Pr="00EB3286" w:rsidRDefault="00830119" w:rsidP="00713A43">
      <w:pPr>
        <w:pStyle w:val="Ttulo2"/>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r w:rsidR="00AC121D">
        <w:t xml:space="preserve"> </w:t>
      </w:r>
    </w:p>
    <w:p w:rsidR="00830119" w:rsidRPr="00EB3286" w:rsidRDefault="00830119" w:rsidP="00830119">
      <w:pPr>
        <w:rPr>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671"/>
        <w:gridCol w:w="875"/>
        <w:gridCol w:w="875"/>
        <w:gridCol w:w="875"/>
        <w:gridCol w:w="875"/>
        <w:gridCol w:w="875"/>
        <w:gridCol w:w="875"/>
        <w:gridCol w:w="875"/>
      </w:tblGrid>
      <w:tr w:rsidR="005A00B1" w:rsidRPr="005A00B1" w:rsidTr="005A00B1">
        <w:trPr>
          <w:trHeight w:val="315"/>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A00B1" w:rsidRPr="005A00B1" w:rsidRDefault="005A00B1">
            <w:pPr>
              <w:spacing w:line="276" w:lineRule="auto"/>
              <w:jc w:val="center"/>
              <w:rPr>
                <w:bCs/>
                <w:szCs w:val="20"/>
                <w:lang w:eastAsia="pt-BR"/>
              </w:rPr>
            </w:pPr>
            <w:r w:rsidRPr="005A00B1">
              <w:rPr>
                <w:bCs/>
                <w:szCs w:val="20"/>
                <w:lang w:eastAsia="pt-BR"/>
              </w:rPr>
              <w:t>Lote</w:t>
            </w:r>
          </w:p>
        </w:tc>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5A00B1" w:rsidRPr="005A00B1" w:rsidRDefault="005A00B1">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Fator</w:t>
            </w:r>
          </w:p>
        </w:tc>
      </w:tr>
      <w:tr w:rsidR="005A00B1" w:rsidRPr="005A00B1" w:rsidTr="005A00B1">
        <w:trPr>
          <w:trHeight w:val="315"/>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A00B1" w:rsidRPr="005A00B1" w:rsidRDefault="005A00B1">
            <w:pPr>
              <w:spacing w:line="276" w:lineRule="auto"/>
              <w:jc w:val="left"/>
              <w:rPr>
                <w:bCs/>
                <w:szCs w:val="20"/>
                <w:lang w:eastAsia="pt-BR"/>
              </w:rPr>
            </w:pPr>
          </w:p>
        </w:tc>
        <w:tc>
          <w:tcPr>
            <w:tcW w:w="1671" w:type="dxa"/>
            <w:vMerge/>
            <w:tcBorders>
              <w:top w:val="single" w:sz="4" w:space="0" w:color="auto"/>
              <w:left w:val="single" w:sz="4" w:space="0" w:color="auto"/>
              <w:bottom w:val="single" w:sz="4" w:space="0" w:color="auto"/>
              <w:right w:val="single" w:sz="4" w:space="0" w:color="auto"/>
            </w:tcBorders>
            <w:vAlign w:val="center"/>
            <w:hideMark/>
          </w:tcPr>
          <w:p w:rsidR="005A00B1" w:rsidRPr="005A00B1" w:rsidRDefault="005A00B1">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5A00B1" w:rsidRDefault="005A00B1">
            <w:pPr>
              <w:spacing w:line="276" w:lineRule="auto"/>
              <w:jc w:val="center"/>
              <w:rPr>
                <w:bCs/>
                <w:szCs w:val="20"/>
                <w:lang w:eastAsia="pt-BR"/>
              </w:rPr>
            </w:pPr>
            <w:r w:rsidRPr="005A00B1">
              <w:rPr>
                <w:bCs/>
                <w:szCs w:val="20"/>
                <w:lang w:eastAsia="pt-BR"/>
              </w:rPr>
              <w:t>N7</w:t>
            </w:r>
          </w:p>
        </w:tc>
      </w:tr>
      <w:tr w:rsidR="005A00B1" w:rsidRPr="005A00B1" w:rsidTr="005A00B1">
        <w:trPr>
          <w:trHeight w:val="300"/>
          <w:jc w:val="center"/>
        </w:trPr>
        <w:tc>
          <w:tcPr>
            <w:tcW w:w="993"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5A00B1">
            <w:pPr>
              <w:spacing w:line="276" w:lineRule="auto"/>
              <w:jc w:val="center"/>
              <w:rPr>
                <w:bCs/>
                <w:szCs w:val="20"/>
                <w:lang w:eastAsia="pt-BR"/>
              </w:rPr>
            </w:pPr>
            <w:r w:rsidRPr="00A54CE4">
              <w:rPr>
                <w:bCs/>
                <w:szCs w:val="20"/>
                <w:lang w:eastAsia="pt-BR"/>
              </w:rPr>
              <w:t>01</w:t>
            </w:r>
          </w:p>
        </w:tc>
        <w:tc>
          <w:tcPr>
            <w:tcW w:w="1671" w:type="dxa"/>
            <w:tcBorders>
              <w:top w:val="single" w:sz="4" w:space="0" w:color="auto"/>
              <w:left w:val="single" w:sz="4" w:space="0" w:color="auto"/>
              <w:bottom w:val="single" w:sz="4" w:space="0" w:color="auto"/>
              <w:right w:val="single" w:sz="4" w:space="0" w:color="auto"/>
            </w:tcBorders>
            <w:vAlign w:val="center"/>
            <w:hideMark/>
          </w:tcPr>
          <w:p w:rsidR="005A00B1" w:rsidRPr="00A54CE4" w:rsidRDefault="006A6EF4">
            <w:pPr>
              <w:spacing w:line="276" w:lineRule="auto"/>
              <w:jc w:val="center"/>
              <w:rPr>
                <w:szCs w:val="20"/>
                <w:lang w:eastAsia="pt-BR"/>
              </w:rPr>
            </w:pPr>
            <w:r>
              <w:rPr>
                <w:szCs w:val="20"/>
                <w:lang w:eastAsia="pt-BR"/>
              </w:rPr>
              <w:t>Gouveia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C233D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C233D5" w:rsidP="00C95F9F">
            <w:pPr>
              <w:spacing w:line="276" w:lineRule="auto"/>
              <w:jc w:val="center"/>
              <w:rPr>
                <w:szCs w:val="20"/>
                <w:lang w:eastAsia="pt-BR"/>
              </w:rPr>
            </w:pPr>
            <w:r>
              <w:rPr>
                <w:szCs w:val="20"/>
                <w:lang w:eastAsia="pt-BR"/>
              </w:rPr>
              <w:t>68,95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C233D5">
            <w:pPr>
              <w:spacing w:line="276" w:lineRule="auto"/>
              <w:jc w:val="center"/>
              <w:rPr>
                <w:szCs w:val="20"/>
                <w:lang w:eastAsia="pt-BR"/>
              </w:rPr>
            </w:pPr>
            <w:r>
              <w:rPr>
                <w:szCs w:val="20"/>
                <w:lang w:eastAsia="pt-BR"/>
              </w:rPr>
              <w:t>31,05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8168B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C95F9F">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C95F9F">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5A00B1" w:rsidRPr="00A54CE4" w:rsidRDefault="005A00B1">
            <w:pPr>
              <w:spacing w:line="276" w:lineRule="auto"/>
              <w:jc w:val="center"/>
              <w:rPr>
                <w:szCs w:val="20"/>
                <w:lang w:eastAsia="pt-BR"/>
              </w:rPr>
            </w:pPr>
            <w:r w:rsidRPr="00A54CE4">
              <w:rPr>
                <w:szCs w:val="20"/>
                <w:lang w:eastAsia="pt-BR"/>
              </w:rPr>
              <w:t>0</w:t>
            </w:r>
          </w:p>
        </w:tc>
      </w:tr>
    </w:tbl>
    <w:p w:rsidR="00830119" w:rsidRDefault="00830119" w:rsidP="00830119">
      <w:pPr>
        <w:rPr>
          <w:szCs w:val="20"/>
        </w:rPr>
      </w:pPr>
    </w:p>
    <w:p w:rsidR="00BB63AE" w:rsidRDefault="00BB63AE" w:rsidP="00830119">
      <w:pPr>
        <w:rPr>
          <w:szCs w:val="20"/>
        </w:rPr>
      </w:pPr>
    </w:p>
    <w:p w:rsidR="006E00B4" w:rsidRPr="006E00B4" w:rsidRDefault="003A2D9B" w:rsidP="00713A43">
      <w:pPr>
        <w:pStyle w:val="Ttulo1"/>
      </w:pPr>
      <w:bookmarkStart w:id="30" w:name="_Toc514937655"/>
      <w:r w:rsidRPr="006E00B4">
        <w:t>FISCALIZAÇÃO</w:t>
      </w:r>
      <w:bookmarkEnd w:id="30"/>
    </w:p>
    <w:p w:rsidR="006E00B4" w:rsidRDefault="006E00B4" w:rsidP="006E00B4">
      <w:pPr>
        <w:rPr>
          <w:highlight w:val="lightGray"/>
        </w:rPr>
      </w:pPr>
    </w:p>
    <w:p w:rsidR="00795DCB" w:rsidRDefault="00C61D41" w:rsidP="00713A43">
      <w:pPr>
        <w:pStyle w:val="Ttulo2"/>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795DCB"/>
    <w:p w:rsidR="00EE7F00" w:rsidRPr="00EB3286" w:rsidRDefault="00EE7F00" w:rsidP="00EE7F00">
      <w:pPr>
        <w:pStyle w:val="Ttulo2"/>
      </w:pPr>
      <w:r w:rsidRPr="00EB3286">
        <w:t xml:space="preserve">Fica assegurado aos técnicos da </w:t>
      </w:r>
      <w:proofErr w:type="spellStart"/>
      <w:r>
        <w:t>Codevasf</w:t>
      </w:r>
      <w:proofErr w:type="spellEnd"/>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EE7F00">
      <w:pPr>
        <w:rPr>
          <w:strike/>
        </w:rPr>
      </w:pPr>
    </w:p>
    <w:p w:rsidR="00EE7F00" w:rsidRDefault="00EE7F00" w:rsidP="00713A43">
      <w:pPr>
        <w:pStyle w:val="Ttulo2"/>
      </w:pPr>
      <w:r>
        <w:t xml:space="preserve">Participar da Reunião de Partida entre as partes envolvidas, </w:t>
      </w:r>
      <w:proofErr w:type="spellStart"/>
      <w:r>
        <w:t>Codevasf</w:t>
      </w:r>
      <w:proofErr w:type="spellEnd"/>
      <w:r>
        <w:t xml:space="preserve"> e CONTRATADA, onde serão definidos todos os detalhes do Plano de Trabalho e dar-se-á o “start </w:t>
      </w:r>
      <w:proofErr w:type="spellStart"/>
      <w:r>
        <w:t>up</w:t>
      </w:r>
      <w:proofErr w:type="spellEnd"/>
      <w:r>
        <w:t>” da execução das obras.</w:t>
      </w:r>
    </w:p>
    <w:p w:rsidR="009F33C8" w:rsidRPr="003C5B3B" w:rsidRDefault="009F33C8" w:rsidP="009F33C8">
      <w:pPr>
        <w:rPr>
          <w:strike/>
        </w:rPr>
      </w:pPr>
    </w:p>
    <w:p w:rsidR="00795DCB" w:rsidRPr="000D33C9" w:rsidRDefault="00795DCB" w:rsidP="00713A43">
      <w:pPr>
        <w:pStyle w:val="Ttulo2"/>
      </w:pPr>
      <w:r w:rsidRPr="000D33C9">
        <w:t xml:space="preserve">Acompanhar a execução dos serviços objeto do contrato, “in loco”, como representante da </w:t>
      </w:r>
      <w:proofErr w:type="spellStart"/>
      <w:r w:rsidRPr="000D33C9">
        <w:t>Codevasf</w:t>
      </w:r>
      <w:proofErr w:type="spellEnd"/>
      <w:r w:rsidRPr="000D33C9">
        <w:t>,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0795DCB" w:rsidP="00713A43">
      <w:pPr>
        <w:pStyle w:val="Ttulo2"/>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795DCB">
      <w:pPr>
        <w:rPr>
          <w:szCs w:val="20"/>
        </w:rPr>
      </w:pPr>
    </w:p>
    <w:p w:rsidR="00795DCB" w:rsidRPr="000D33C9" w:rsidRDefault="00795DCB" w:rsidP="00713A43">
      <w:pPr>
        <w:pStyle w:val="Ttulo2"/>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795DCB">
      <w:pPr>
        <w:rPr>
          <w:szCs w:val="20"/>
        </w:rPr>
      </w:pPr>
    </w:p>
    <w:p w:rsidR="00795DCB" w:rsidRPr="000D33C9" w:rsidRDefault="00795DCB" w:rsidP="00713A43">
      <w:pPr>
        <w:pStyle w:val="Ttulo2"/>
      </w:pPr>
      <w:r w:rsidRPr="000D33C9">
        <w:t xml:space="preserve">Acompanhar a elaboração do “as </w:t>
      </w:r>
      <w:proofErr w:type="spellStart"/>
      <w:r w:rsidRPr="000D33C9">
        <w:t>built</w:t>
      </w:r>
      <w:proofErr w:type="spellEnd"/>
      <w:r w:rsidRPr="000D33C9">
        <w:t>” (como construído) ao longo da execução dos serviços.</w:t>
      </w:r>
    </w:p>
    <w:p w:rsidR="00795DCB" w:rsidRPr="000D33C9" w:rsidRDefault="00795DCB" w:rsidP="00795DCB">
      <w:pPr>
        <w:rPr>
          <w:szCs w:val="20"/>
        </w:rPr>
      </w:pPr>
    </w:p>
    <w:p w:rsidR="00795DCB" w:rsidRPr="000D33C9" w:rsidRDefault="00795DCB" w:rsidP="00713A43">
      <w:pPr>
        <w:pStyle w:val="Ttulo2"/>
      </w:pPr>
      <w:r w:rsidRPr="000D33C9">
        <w:t xml:space="preserve">Tratar diretamente com a equipe de apoio à fiscalização contratada pela </w:t>
      </w:r>
      <w:proofErr w:type="spellStart"/>
      <w:r w:rsidRPr="000D33C9">
        <w:t>Codevasf</w:t>
      </w:r>
      <w:proofErr w:type="spellEnd"/>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0795DCB" w:rsidP="00713A43">
      <w:pPr>
        <w:pStyle w:val="Ttulo2"/>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795DCB"/>
    <w:p w:rsidR="00795DCB" w:rsidRPr="00B31C25" w:rsidRDefault="00795DCB" w:rsidP="00713A43">
      <w:pPr>
        <w:pStyle w:val="Ttulo2"/>
      </w:pPr>
      <w:r w:rsidRPr="00B31C25">
        <w:t xml:space="preserve">Informar ao titular da unidade orgânica demandante </w:t>
      </w:r>
      <w:r w:rsidR="00315554" w:rsidRPr="00B31C25">
        <w:t xml:space="preserve">e </w:t>
      </w:r>
      <w:r w:rsidR="00315554" w:rsidRPr="00E97704">
        <w:t>ao gestor de contrato</w:t>
      </w:r>
      <w:r w:rsidR="00315554" w:rsidRPr="00B31C25">
        <w:t xml:space="preserve"> </w:t>
      </w:r>
      <w:r w:rsidRPr="00B31C25">
        <w:t>sobre o andamento dos serviços, por meio do Relatório de Acompanhamento Físico da obra – RAF.</w:t>
      </w:r>
    </w:p>
    <w:p w:rsidR="00795DCB" w:rsidRPr="00B31C25" w:rsidRDefault="00795DCB" w:rsidP="00795DCB"/>
    <w:p w:rsidR="00795DCB" w:rsidRPr="00B31C25" w:rsidRDefault="00795DCB" w:rsidP="00713A43">
      <w:pPr>
        <w:pStyle w:val="Ttulo2"/>
      </w:pPr>
      <w:r w:rsidRPr="00B31C25">
        <w:t>Efetuar os registros diários no Diário da Obra.</w:t>
      </w:r>
    </w:p>
    <w:p w:rsidR="00795DCB" w:rsidRPr="00B31C25" w:rsidRDefault="00795DCB" w:rsidP="00795DCB"/>
    <w:p w:rsidR="00795DCB" w:rsidRPr="00B31C25" w:rsidRDefault="00795DCB" w:rsidP="00713A43">
      <w:pPr>
        <w:pStyle w:val="Ttulo2"/>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795DCB"/>
    <w:p w:rsidR="00795DCB" w:rsidRPr="00B31C25" w:rsidRDefault="00795DCB" w:rsidP="00713A43">
      <w:pPr>
        <w:pStyle w:val="Ttulo2"/>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795DCB"/>
    <w:p w:rsidR="00795DCB" w:rsidRPr="00B31C25" w:rsidRDefault="00795DCB" w:rsidP="00713A43">
      <w:pPr>
        <w:pStyle w:val="Ttulo2"/>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da obra ou em relação a terceiros, cientificando-a da possibilidade de não conclusão do objeto na data aprazada, com as devidas justificativas.</w:t>
      </w:r>
    </w:p>
    <w:p w:rsidR="00795DCB" w:rsidRPr="00B31C25" w:rsidRDefault="00795DCB" w:rsidP="00795DCB"/>
    <w:p w:rsidR="00795DCB" w:rsidRPr="000D33C9" w:rsidRDefault="00795DCB" w:rsidP="00713A43">
      <w:pPr>
        <w:pStyle w:val="Ttulo2"/>
      </w:pPr>
      <w:r w:rsidRPr="00B31C25">
        <w:t>Rejeitar, no todo ou em parte, obra, serviço ou fornecimento executado em desacor</w:t>
      </w:r>
      <w:r w:rsidR="004D0521" w:rsidRPr="00B31C25">
        <w:t xml:space="preserve">do com o </w:t>
      </w:r>
      <w:r w:rsidR="004D0521" w:rsidRPr="000D33C9">
        <w:t>instrumento contratual.</w:t>
      </w:r>
    </w:p>
    <w:p w:rsidR="004D0521" w:rsidRPr="000D33C9" w:rsidRDefault="004D0521" w:rsidP="004D0521"/>
    <w:p w:rsidR="00795DCB" w:rsidRPr="000D33C9" w:rsidRDefault="00795DCB" w:rsidP="00713A43">
      <w:pPr>
        <w:pStyle w:val="Ttulo2"/>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4D0521"/>
    <w:p w:rsidR="00795DCB" w:rsidRDefault="00795DCB" w:rsidP="00713A43">
      <w:pPr>
        <w:pStyle w:val="Ttulo2"/>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026E6E"/>
    <w:p w:rsidR="00026E6E" w:rsidRPr="00026E6E" w:rsidRDefault="00026E6E" w:rsidP="00026E6E">
      <w:pPr>
        <w:pStyle w:val="Ttulo2"/>
      </w:pPr>
      <w:r>
        <w:t>Encaminhar à Contratada cópia da Licença Ambiental, se houver, caso contrário, cópia da legislação de dispensa do referido documento.</w:t>
      </w:r>
    </w:p>
    <w:p w:rsidR="004D0521" w:rsidRPr="000D33C9" w:rsidRDefault="004D0521" w:rsidP="004D0521"/>
    <w:p w:rsidR="00795DCB" w:rsidRPr="00E97704" w:rsidRDefault="00795DCB" w:rsidP="00713A43">
      <w:pPr>
        <w:pStyle w:val="Ttulo2"/>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4D0521"/>
    <w:p w:rsidR="00795DCB" w:rsidRPr="000D33C9" w:rsidRDefault="00795DCB" w:rsidP="00713A43">
      <w:pPr>
        <w:pStyle w:val="Ttulo2"/>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4D0521"/>
    <w:p w:rsidR="00795DCB" w:rsidRPr="000D33C9" w:rsidRDefault="00795DCB" w:rsidP="00713A43">
      <w:pPr>
        <w:pStyle w:val="Ttulo2"/>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4D0521"/>
    <w:p w:rsidR="00795DCB" w:rsidRPr="000D33C9" w:rsidRDefault="00795DCB" w:rsidP="00713A43">
      <w:pPr>
        <w:pStyle w:val="Ttulo2"/>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4D0521"/>
    <w:p w:rsidR="00795DCB" w:rsidRPr="000D33C9" w:rsidRDefault="00795DCB" w:rsidP="00713A43">
      <w:pPr>
        <w:pStyle w:val="Ttulo2"/>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4D0521"/>
    <w:p w:rsidR="00795DCB" w:rsidRPr="000D33C9" w:rsidRDefault="00795DCB" w:rsidP="00713A43">
      <w:pPr>
        <w:pStyle w:val="Ttulo2"/>
      </w:pPr>
      <w:r w:rsidRPr="000D33C9">
        <w:t>Receber as etapas de obra, serviços ou fornecimentos mediante medições precisas e de a</w:t>
      </w:r>
      <w:r w:rsidR="004D0521" w:rsidRPr="000D33C9">
        <w:t>cordo com as regras contratuais.</w:t>
      </w:r>
    </w:p>
    <w:p w:rsidR="004D0521" w:rsidRPr="000D33C9" w:rsidRDefault="004D0521" w:rsidP="004D0521"/>
    <w:p w:rsidR="00795DCB" w:rsidRPr="000D33C9" w:rsidRDefault="00795DCB" w:rsidP="00713A43">
      <w:pPr>
        <w:pStyle w:val="Ttulo2"/>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4D0521"/>
    <w:p w:rsidR="00795DCB" w:rsidRPr="000D33C9" w:rsidRDefault="00795DCB" w:rsidP="00713A43">
      <w:pPr>
        <w:pStyle w:val="Ttulo2"/>
      </w:pPr>
      <w:r w:rsidRPr="000D33C9">
        <w:t>Receber, provisória e definitivamente, as aquisições, obras 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4D0521"/>
    <w:p w:rsidR="00795DCB" w:rsidRPr="000D33C9" w:rsidRDefault="00795DCB" w:rsidP="00713A43">
      <w:pPr>
        <w:pStyle w:val="Ttulo2"/>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4D0521"/>
    <w:p w:rsidR="00795DCB" w:rsidRPr="000D33C9" w:rsidRDefault="00795DCB" w:rsidP="00713A43">
      <w:pPr>
        <w:pStyle w:val="Ttulo2"/>
      </w:pPr>
      <w:r w:rsidRPr="000D33C9">
        <w:t>Realizar vistorias na obra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4D0521"/>
    <w:p w:rsidR="00795DCB" w:rsidRPr="000D33C9" w:rsidRDefault="00795DCB" w:rsidP="00713A43">
      <w:pPr>
        <w:pStyle w:val="Ttulo2"/>
      </w:pPr>
      <w:r w:rsidRPr="000D33C9">
        <w:t>Acompanhar a execução da obra, verificando a correta utilização quantitativa e qualitativa dos materiais e equipamentos empregados, com a finalidade de zelar pela m</w:t>
      </w:r>
      <w:r w:rsidR="004D0521" w:rsidRPr="000D33C9">
        <w:t>anutenção da qualidade adequada.</w:t>
      </w:r>
    </w:p>
    <w:p w:rsidR="004D0521" w:rsidRPr="000D33C9" w:rsidRDefault="004D0521" w:rsidP="004D0521"/>
    <w:p w:rsidR="003A2D9B" w:rsidRPr="000D33C9" w:rsidRDefault="003A2D9B" w:rsidP="00713A43">
      <w:pPr>
        <w:pStyle w:val="Ttulo2"/>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03A2D9B" w:rsidP="00713A43">
      <w:pPr>
        <w:pStyle w:val="Ttulo2"/>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3A2D9B">
      <w:pPr>
        <w:rPr>
          <w:szCs w:val="20"/>
        </w:rPr>
      </w:pPr>
    </w:p>
    <w:p w:rsidR="003A2D9B" w:rsidRPr="00EB3286" w:rsidRDefault="003A2D9B" w:rsidP="00713A43">
      <w:pPr>
        <w:pStyle w:val="Ttulo2"/>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713A43">
      <w:pPr>
        <w:pStyle w:val="Ttulo1"/>
      </w:pPr>
      <w:bookmarkStart w:id="31" w:name="_Toc514937656"/>
      <w:r w:rsidRPr="00BB4831">
        <w:t>RECEBIMENTO DEFINITIVO DOS SERVIÇOS</w:t>
      </w:r>
      <w:bookmarkEnd w:id="31"/>
    </w:p>
    <w:p w:rsidR="003A2D9B" w:rsidRPr="00BB4831" w:rsidRDefault="003A2D9B" w:rsidP="003A2D9B">
      <w:pPr>
        <w:rPr>
          <w:szCs w:val="20"/>
        </w:rPr>
      </w:pPr>
    </w:p>
    <w:p w:rsidR="004F4D0F" w:rsidRDefault="004F4D0F" w:rsidP="00411C49">
      <w:pPr>
        <w:pStyle w:val="Ttulo2"/>
        <w:numPr>
          <w:ilvl w:val="1"/>
          <w:numId w:val="27"/>
        </w:numPr>
        <w:ind w:left="0" w:firstLine="0"/>
        <w:rPr>
          <w:szCs w:val="20"/>
        </w:rPr>
      </w:pPr>
      <w:bookmarkStart w:id="32"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Default="004F4D0F" w:rsidP="004F4D0F">
      <w:pPr>
        <w:rPr>
          <w:szCs w:val="20"/>
        </w:rPr>
      </w:pPr>
    </w:p>
    <w:p w:rsidR="004F4D0F" w:rsidRPr="003B328A" w:rsidRDefault="004F4D0F" w:rsidP="00411C49">
      <w:pPr>
        <w:pStyle w:val="Ttulo3"/>
        <w:numPr>
          <w:ilvl w:val="2"/>
          <w:numId w:val="27"/>
        </w:numPr>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 w:rsidR="004F4D0F" w:rsidRDefault="004F4D0F" w:rsidP="00411C49">
      <w:pPr>
        <w:pStyle w:val="Ttulo3"/>
        <w:numPr>
          <w:ilvl w:val="2"/>
          <w:numId w:val="27"/>
        </w:numPr>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Pr="003B328A" w:rsidRDefault="004F4D0F" w:rsidP="00411C49">
      <w:pPr>
        <w:pStyle w:val="Ttulo3"/>
        <w:numPr>
          <w:ilvl w:val="2"/>
          <w:numId w:val="27"/>
        </w:numPr>
        <w:rPr>
          <w:szCs w:val="20"/>
        </w:rPr>
      </w:pPr>
      <w:r>
        <w:lastRenderedPageBreak/>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411C49">
      <w:pPr>
        <w:pStyle w:val="Ttulo3"/>
        <w:numPr>
          <w:ilvl w:val="2"/>
          <w:numId w:val="27"/>
        </w:numPr>
      </w:pPr>
      <w:r>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Pr="003B328A" w:rsidRDefault="004F4D0F" w:rsidP="00411C49">
      <w:pPr>
        <w:pStyle w:val="Ttulo3"/>
        <w:numPr>
          <w:ilvl w:val="2"/>
          <w:numId w:val="27"/>
        </w:numPr>
        <w:rPr>
          <w:szCs w:val="20"/>
        </w:rPr>
      </w:pPr>
      <w:r>
        <w:t>Os ensaios, testes e demais provas exigidos por normas técnicas oficiais para a boa execução do objeto do contrato correm por conta do contratado.</w:t>
      </w:r>
    </w:p>
    <w:p w:rsidR="004F4D0F" w:rsidRDefault="004F4D0F" w:rsidP="004F4D0F">
      <w:pPr>
        <w:rPr>
          <w:szCs w:val="20"/>
        </w:rPr>
      </w:pPr>
    </w:p>
    <w:p w:rsidR="004F4D0F" w:rsidRPr="003B328A" w:rsidRDefault="004F4D0F" w:rsidP="00411C49">
      <w:pPr>
        <w:pStyle w:val="Ttulo3"/>
        <w:numPr>
          <w:ilvl w:val="2"/>
          <w:numId w:val="27"/>
        </w:numPr>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3B328A">
      <w:pPr>
        <w:pStyle w:val="Ttulo3"/>
        <w:numPr>
          <w:ilvl w:val="0"/>
          <w:numId w:val="0"/>
        </w:numPr>
      </w:pPr>
    </w:p>
    <w:p w:rsidR="004F4D0F" w:rsidRDefault="004F4D0F" w:rsidP="00411C49">
      <w:pPr>
        <w:pStyle w:val="Ttulo3"/>
        <w:numPr>
          <w:ilvl w:val="2"/>
          <w:numId w:val="27"/>
        </w:numPr>
      </w:pPr>
      <w:r>
        <w:t xml:space="preserve">O recebimento provisório ou definitivo não exclui a responsabilidade civil pela solidez e segurança da obra ou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Pr="003B328A" w:rsidRDefault="004F4D0F" w:rsidP="00411C49">
      <w:pPr>
        <w:pStyle w:val="Ttulo3"/>
        <w:numPr>
          <w:ilvl w:val="2"/>
          <w:numId w:val="27"/>
        </w:numPr>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411C49">
      <w:pPr>
        <w:pStyle w:val="Ttulo3"/>
        <w:numPr>
          <w:ilvl w:val="2"/>
          <w:numId w:val="27"/>
        </w:numPr>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411C49">
      <w:pPr>
        <w:pStyle w:val="Ttulo3"/>
        <w:numPr>
          <w:ilvl w:val="2"/>
          <w:numId w:val="27"/>
        </w:numPr>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E97704" w:rsidRDefault="00E97704" w:rsidP="004F4D0F"/>
    <w:p w:rsidR="00BF430C" w:rsidRPr="00EB3286" w:rsidRDefault="00BF430C" w:rsidP="00713A43">
      <w:pPr>
        <w:pStyle w:val="Ttulo1"/>
      </w:pPr>
      <w:bookmarkStart w:id="33" w:name="_Toc514937657"/>
      <w:r w:rsidRPr="00EB3286">
        <w:t>SEGURANÇA E MEDICINA DO TRABALHO</w:t>
      </w:r>
      <w:bookmarkEnd w:id="33"/>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4" w:name="_Toc514937658"/>
      <w:r w:rsidRPr="006F63B1">
        <w:t>CRITÉRIOS DE SUSTENTABILIDADE AMBIENTAL</w:t>
      </w:r>
      <w:r w:rsidR="00B91E00">
        <w:t xml:space="preserve"> </w:t>
      </w:r>
      <w:bookmarkEnd w:id="34"/>
    </w:p>
    <w:p w:rsidR="00BF430C" w:rsidRDefault="00BF430C" w:rsidP="00DD5319"/>
    <w:p w:rsidR="004F7D20" w:rsidRPr="005A00B1" w:rsidRDefault="002E1712" w:rsidP="00713A43">
      <w:pPr>
        <w:pStyle w:val="Ttulo2"/>
        <w:rPr>
          <w:szCs w:val="20"/>
        </w:rPr>
      </w:pPr>
      <w:r w:rsidRPr="005A00B1">
        <w:rPr>
          <w:szCs w:val="20"/>
        </w:rPr>
        <w:t>A Contratada deverá executar a obra em conformidade com a</w:t>
      </w:r>
      <w:r w:rsidR="00791CF0" w:rsidRPr="005A00B1">
        <w:rPr>
          <w:szCs w:val="20"/>
        </w:rPr>
        <w:t>s respectivas licenças e/ou autorizações</w:t>
      </w:r>
      <w:r w:rsidR="008C71C2" w:rsidRPr="005A00B1">
        <w:rPr>
          <w:szCs w:val="20"/>
        </w:rPr>
        <w:t xml:space="preserve"> </w:t>
      </w:r>
      <w:r w:rsidR="00791CF0" w:rsidRPr="005A00B1">
        <w:rPr>
          <w:szCs w:val="20"/>
        </w:rPr>
        <w:t>ambientais</w:t>
      </w:r>
      <w:r w:rsidR="004F7D20" w:rsidRPr="005A00B1">
        <w:rPr>
          <w:szCs w:val="20"/>
        </w:rPr>
        <w:t>.</w:t>
      </w:r>
    </w:p>
    <w:p w:rsidR="002E1712" w:rsidRPr="005A00B1" w:rsidRDefault="002E1712" w:rsidP="002E1712"/>
    <w:p w:rsidR="00AD7C70" w:rsidRPr="005A00B1" w:rsidRDefault="00C64EC7" w:rsidP="00D01ADC">
      <w:pPr>
        <w:pStyle w:val="Ttulo2"/>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xml:space="preserve">, para estabelecer </w:t>
      </w:r>
      <w:r w:rsidR="00D01ADC" w:rsidRPr="005A00B1">
        <w:lastRenderedPageBreak/>
        <w:t>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rsidR="00AD7C70" w:rsidRPr="005A00B1" w:rsidRDefault="00AD7C70" w:rsidP="00AD7C70"/>
    <w:p w:rsidR="00AD7C70" w:rsidRPr="005A00B1" w:rsidRDefault="00D01ADC" w:rsidP="00AD7C70">
      <w:pPr>
        <w:pStyle w:val="Ttulo2"/>
        <w:rPr>
          <w:szCs w:val="20"/>
        </w:rPr>
      </w:pPr>
      <w:r w:rsidRPr="005A00B1">
        <w:t xml:space="preserve">O Decreto nº </w:t>
      </w:r>
      <w:r w:rsidR="007C0B77" w:rsidRPr="005A00B1">
        <w:t>7.746</w:t>
      </w:r>
      <w:r w:rsidRPr="005A00B1">
        <w:t xml:space="preserve">, </w:t>
      </w:r>
      <w:r w:rsidR="00AD7C70" w:rsidRPr="005A00B1">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D7C70">
      <w:pPr>
        <w:pStyle w:val="Ttulo2"/>
        <w:numPr>
          <w:ilvl w:val="0"/>
          <w:numId w:val="0"/>
        </w:numPr>
        <w:rPr>
          <w:szCs w:val="20"/>
        </w:rPr>
      </w:pPr>
    </w:p>
    <w:p w:rsidR="00AD7C70" w:rsidRPr="005A00B1" w:rsidRDefault="00AD7C70" w:rsidP="00AD7C70">
      <w:pPr>
        <w:pStyle w:val="Ttulo2"/>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411C49">
      <w:pPr>
        <w:pStyle w:val="PargrafodaLista"/>
        <w:numPr>
          <w:ilvl w:val="0"/>
          <w:numId w:val="13"/>
        </w:numPr>
      </w:pPr>
      <w:proofErr w:type="gramStart"/>
      <w:r w:rsidRPr="005A00B1">
        <w:t>baixo</w:t>
      </w:r>
      <w:proofErr w:type="gramEnd"/>
      <w:r w:rsidRPr="005A00B1">
        <w:t xml:space="preserve"> impacto sobre recursos naturais como flora, fauna, ar, solo e água;</w:t>
      </w:r>
    </w:p>
    <w:p w:rsidR="00AD7C70" w:rsidRPr="005A00B1" w:rsidRDefault="00AD7C70" w:rsidP="00411C49">
      <w:pPr>
        <w:pStyle w:val="PargrafodaLista"/>
        <w:numPr>
          <w:ilvl w:val="0"/>
          <w:numId w:val="13"/>
        </w:numPr>
      </w:pPr>
      <w:proofErr w:type="gramStart"/>
      <w:r w:rsidRPr="005A00B1">
        <w:t>preferência</w:t>
      </w:r>
      <w:proofErr w:type="gramEnd"/>
      <w:r w:rsidRPr="005A00B1">
        <w:t xml:space="preserve"> para materiais, tecnologias e matérias-primas de origem local;</w:t>
      </w:r>
    </w:p>
    <w:p w:rsidR="00AD7C70" w:rsidRPr="005A00B1" w:rsidRDefault="00AD7C70" w:rsidP="00411C49">
      <w:pPr>
        <w:pStyle w:val="PargrafodaLista"/>
        <w:numPr>
          <w:ilvl w:val="0"/>
          <w:numId w:val="13"/>
        </w:numPr>
      </w:pPr>
      <w:proofErr w:type="gramStart"/>
      <w:r w:rsidRPr="005A00B1">
        <w:t>maior</w:t>
      </w:r>
      <w:proofErr w:type="gramEnd"/>
      <w:r w:rsidRPr="005A00B1">
        <w:t xml:space="preserve"> eficiência na utilização de recursos naturais como água e energia;</w:t>
      </w:r>
    </w:p>
    <w:p w:rsidR="00AD7C70" w:rsidRPr="005A00B1" w:rsidRDefault="00AD7C70" w:rsidP="00411C49">
      <w:pPr>
        <w:pStyle w:val="PargrafodaLista"/>
        <w:numPr>
          <w:ilvl w:val="0"/>
          <w:numId w:val="13"/>
        </w:numPr>
      </w:pPr>
      <w:proofErr w:type="gramStart"/>
      <w:r w:rsidRPr="005A00B1">
        <w:t>maior</w:t>
      </w:r>
      <w:proofErr w:type="gramEnd"/>
      <w:r w:rsidRPr="005A00B1">
        <w:t xml:space="preserve"> geração de empregos, preferencialmente com mão de obra local;</w:t>
      </w:r>
    </w:p>
    <w:p w:rsidR="00AD7C70" w:rsidRPr="005A00B1" w:rsidRDefault="00AD7C70" w:rsidP="00411C49">
      <w:pPr>
        <w:pStyle w:val="PargrafodaLista"/>
        <w:numPr>
          <w:ilvl w:val="0"/>
          <w:numId w:val="13"/>
        </w:numPr>
      </w:pPr>
      <w:proofErr w:type="gramStart"/>
      <w:r w:rsidRPr="005A00B1">
        <w:t>maior</w:t>
      </w:r>
      <w:proofErr w:type="gramEnd"/>
      <w:r w:rsidRPr="005A00B1">
        <w:t xml:space="preserve"> vida útil e menor custo de manutenção do bem e da obra;</w:t>
      </w:r>
    </w:p>
    <w:p w:rsidR="00AD7C70" w:rsidRPr="005A00B1" w:rsidRDefault="00AD7C70" w:rsidP="00411C49">
      <w:pPr>
        <w:pStyle w:val="PargrafodaLista"/>
        <w:numPr>
          <w:ilvl w:val="0"/>
          <w:numId w:val="13"/>
        </w:numPr>
      </w:pPr>
      <w:proofErr w:type="gramStart"/>
      <w:r w:rsidRPr="005A00B1">
        <w:t>uso</w:t>
      </w:r>
      <w:proofErr w:type="gramEnd"/>
      <w:r w:rsidRPr="005A00B1">
        <w:t xml:space="preserve"> de inovações que reduzam a pressão sobre recursos naturais;</w:t>
      </w:r>
    </w:p>
    <w:p w:rsidR="00AD7C70" w:rsidRPr="005A00B1" w:rsidRDefault="00AD7C70" w:rsidP="00411C49">
      <w:pPr>
        <w:pStyle w:val="PargrafodaLista"/>
        <w:numPr>
          <w:ilvl w:val="0"/>
          <w:numId w:val="13"/>
        </w:numPr>
      </w:pPr>
      <w:proofErr w:type="gramStart"/>
      <w:r w:rsidRPr="005A00B1">
        <w:t>origem</w:t>
      </w:r>
      <w:proofErr w:type="gramEnd"/>
      <w:r w:rsidRPr="005A00B1">
        <w:t xml:space="preserve"> sustentável dos recursos naturais utilizados nos bens, nos serviços e nas obras; e</w:t>
      </w:r>
    </w:p>
    <w:p w:rsidR="00AD7C70" w:rsidRPr="005A00B1" w:rsidRDefault="00AD7C70" w:rsidP="00411C49">
      <w:pPr>
        <w:pStyle w:val="PargrafodaLista"/>
        <w:numPr>
          <w:ilvl w:val="0"/>
          <w:numId w:val="13"/>
        </w:numPr>
      </w:pPr>
      <w:proofErr w:type="gramStart"/>
      <w:r w:rsidRPr="005A00B1">
        <w:t>utilização</w:t>
      </w:r>
      <w:proofErr w:type="gramEnd"/>
      <w:r w:rsidRPr="005A00B1">
        <w:t xml:space="preserve"> de produtos florestais madeireiros e não madeireiros originários de manejo florestal sustentável ou de reflorestamento.</w:t>
      </w:r>
    </w:p>
    <w:p w:rsidR="00C64EC7" w:rsidRPr="005A00B1" w:rsidRDefault="00C64EC7" w:rsidP="003060ED"/>
    <w:p w:rsidR="00BF430C" w:rsidRPr="005A00B1" w:rsidRDefault="00BF430C" w:rsidP="00713A43">
      <w:pPr>
        <w:pStyle w:val="Ttulo2"/>
      </w:pPr>
      <w:r w:rsidRPr="005A00B1">
        <w:t>Na execução d</w:t>
      </w:r>
      <w:r w:rsidR="00364772" w:rsidRPr="005A00B1">
        <w:t>a obra</w:t>
      </w:r>
      <w:r w:rsidR="00D4330B" w:rsidRPr="005A00B1">
        <w:t xml:space="preserve"> e 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Pr="005A00B1" w:rsidRDefault="0003298D" w:rsidP="00411C49">
      <w:pPr>
        <w:pStyle w:val="PargrafodaLista"/>
        <w:numPr>
          <w:ilvl w:val="0"/>
          <w:numId w:val="10"/>
        </w:numPr>
      </w:pPr>
      <w:r w:rsidRPr="005A00B1">
        <w:t>Deve</w:t>
      </w:r>
      <w:r w:rsidR="0065292A" w:rsidRPr="005A00B1">
        <w:t>rá</w:t>
      </w:r>
      <w:r w:rsidRPr="005A00B1">
        <w:t xml:space="preserve"> ser priorizado o emprego de mão-de-obra, materiais, tecnologias e matérias-primas de origem local para execução, conservação e operação das obras públicas.</w:t>
      </w:r>
    </w:p>
    <w:p w:rsidR="00D4330B" w:rsidRPr="005A00B1" w:rsidRDefault="0065292A" w:rsidP="00411C49">
      <w:pPr>
        <w:pStyle w:val="PargrafodaLista"/>
        <w:numPr>
          <w:ilvl w:val="0"/>
          <w:numId w:val="10"/>
        </w:numPr>
      </w:pPr>
      <w:r w:rsidRPr="005A00B1">
        <w:t>Deverá fazer o uso obrigatório de agregados reciclados nas obras contratadas, sempre que existir a oferta de agregados reciclados, capacidade de suprimento e custo inferior em relação aos agregados naturais</w:t>
      </w:r>
      <w:r w:rsidR="00D4330B" w:rsidRPr="005A00B1">
        <w:t>.</w:t>
      </w:r>
    </w:p>
    <w:p w:rsidR="002406C1" w:rsidRPr="005A00B1" w:rsidRDefault="002406C1" w:rsidP="00411C49">
      <w:pPr>
        <w:pStyle w:val="PargrafodaLista"/>
        <w:numPr>
          <w:ilvl w:val="0"/>
          <w:numId w:val="10"/>
        </w:numPr>
      </w:pPr>
      <w:r w:rsidRPr="005A00B1">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5A00B1" w:rsidRDefault="002406C1" w:rsidP="00411C49">
      <w:pPr>
        <w:pStyle w:val="PargrafodaLista"/>
        <w:numPr>
          <w:ilvl w:val="1"/>
          <w:numId w:val="25"/>
        </w:numPr>
        <w:rPr>
          <w:szCs w:val="20"/>
        </w:rPr>
      </w:pPr>
      <w:r w:rsidRPr="005A00B1">
        <w:rPr>
          <w:szCs w:val="20"/>
        </w:rPr>
        <w:t>Os resíduos sólidos reutilizáveis e recicláveis devem ser acondicionados adequadamente e de forma diferenciada, para fins de disponibilização à coleta seletiva.</w:t>
      </w:r>
    </w:p>
    <w:p w:rsidR="002406C1" w:rsidRPr="005A00B1" w:rsidRDefault="002406C1" w:rsidP="00411C49">
      <w:pPr>
        <w:pStyle w:val="PargrafodaLista"/>
        <w:numPr>
          <w:ilvl w:val="0"/>
          <w:numId w:val="10"/>
        </w:numPr>
      </w:pPr>
      <w:r w:rsidRPr="005A00B1">
        <w:t>Otimizar a utilização de recursos e a redução de desperdícios e de poluição, através das seguintes medidas, dentre outras:</w:t>
      </w:r>
    </w:p>
    <w:p w:rsidR="002406C1" w:rsidRPr="005A00B1" w:rsidRDefault="002406C1" w:rsidP="00411C49">
      <w:pPr>
        <w:pStyle w:val="PargrafodaLista"/>
        <w:numPr>
          <w:ilvl w:val="1"/>
          <w:numId w:val="10"/>
        </w:numPr>
      </w:pPr>
      <w:r w:rsidRPr="005A00B1">
        <w:t>Racionalizar o uso de substâncias potencialmente tóxicas ou poluentes;</w:t>
      </w:r>
    </w:p>
    <w:p w:rsidR="002406C1" w:rsidRPr="005A00B1" w:rsidRDefault="002406C1" w:rsidP="00411C49">
      <w:pPr>
        <w:pStyle w:val="PargrafodaLista"/>
        <w:numPr>
          <w:ilvl w:val="1"/>
          <w:numId w:val="10"/>
        </w:numPr>
      </w:pPr>
      <w:r w:rsidRPr="005A00B1">
        <w:t>Substituir as substâncias tóxicas por outras atóxicas ou de menor toxicidade;</w:t>
      </w:r>
    </w:p>
    <w:p w:rsidR="002406C1" w:rsidRPr="005A00B1" w:rsidRDefault="002406C1" w:rsidP="00411C49">
      <w:pPr>
        <w:pStyle w:val="PargrafodaLista"/>
        <w:numPr>
          <w:ilvl w:val="1"/>
          <w:numId w:val="10"/>
        </w:numPr>
      </w:pPr>
      <w:r w:rsidRPr="005A00B1">
        <w:t>Usar produtos de limpeza e conservação de superfícies e objetos inanimados que obedeçam às classificações e especificações determinadas pela ANVISA;</w:t>
      </w:r>
    </w:p>
    <w:p w:rsidR="002406C1" w:rsidRPr="005A00B1" w:rsidRDefault="002406C1" w:rsidP="00411C49">
      <w:pPr>
        <w:pStyle w:val="PargrafodaLista"/>
        <w:numPr>
          <w:ilvl w:val="1"/>
          <w:numId w:val="10"/>
        </w:numPr>
      </w:pPr>
      <w:r w:rsidRPr="005A00B1">
        <w:t>Racionalizar o consumo de energia (especialmente elétrica) e adotar medidas para evitar o desperdício de água tratada;</w:t>
      </w:r>
    </w:p>
    <w:p w:rsidR="002406C1" w:rsidRPr="005A00B1" w:rsidRDefault="002406C1" w:rsidP="00411C49">
      <w:pPr>
        <w:pStyle w:val="PargrafodaLista"/>
        <w:numPr>
          <w:ilvl w:val="1"/>
          <w:numId w:val="10"/>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5A00B1" w:rsidRDefault="002406C1" w:rsidP="00411C49">
      <w:pPr>
        <w:pStyle w:val="PargrafodaLista"/>
        <w:numPr>
          <w:ilvl w:val="1"/>
          <w:numId w:val="10"/>
        </w:numPr>
      </w:pPr>
      <w:r w:rsidRPr="005A00B1">
        <w:t>Treinar e capacitar periodicamente os empregados em boas práticas de redução de desperdícios e poluição.</w:t>
      </w:r>
    </w:p>
    <w:p w:rsidR="002406C1" w:rsidRPr="005A00B1" w:rsidRDefault="002406C1" w:rsidP="00411C49">
      <w:pPr>
        <w:pStyle w:val="PargrafodaLista"/>
        <w:numPr>
          <w:ilvl w:val="0"/>
          <w:numId w:val="10"/>
        </w:numPr>
      </w:pPr>
      <w:r w:rsidRPr="005A00B1">
        <w:t>Utilizar lavagem com água de reuso ou outras fontes, sempre que possível (águas de chuva, poços cuja água seja certificada de não contaminação por metais pesados ou agentes bacteriológicos, minas e outros);</w:t>
      </w:r>
    </w:p>
    <w:p w:rsidR="00DF0232" w:rsidRPr="005A00B1" w:rsidRDefault="002406C1" w:rsidP="00411C49">
      <w:pPr>
        <w:pStyle w:val="PargrafodaLista"/>
        <w:numPr>
          <w:ilvl w:val="0"/>
          <w:numId w:val="10"/>
        </w:numPr>
      </w:pPr>
      <w:r w:rsidRPr="005A00B1">
        <w:t>Fornecer aos empregados os equipamentos de segurança que se fizerem necessários, para a execução de serviços;</w:t>
      </w:r>
    </w:p>
    <w:p w:rsidR="002406C1" w:rsidRPr="005A00B1" w:rsidRDefault="00DF0232" w:rsidP="00411C49">
      <w:pPr>
        <w:pStyle w:val="PargrafodaLista"/>
        <w:numPr>
          <w:ilvl w:val="0"/>
          <w:numId w:val="10"/>
        </w:numPr>
      </w:pPr>
      <w:r w:rsidRPr="005A00B1">
        <w:lastRenderedPageBreak/>
        <w:t>R</w:t>
      </w:r>
      <w:r w:rsidR="002406C1" w:rsidRPr="005A00B1">
        <w:t>espeitar as Normas Brasileiras - NBR publicadas pela Associação Brasileira de Normas Técnicas sobre resíduos sólidos;</w:t>
      </w:r>
    </w:p>
    <w:p w:rsidR="002406C1" w:rsidRPr="005A00B1" w:rsidRDefault="002406C1" w:rsidP="00411C49">
      <w:pPr>
        <w:pStyle w:val="PargrafodaLista"/>
        <w:numPr>
          <w:ilvl w:val="0"/>
          <w:numId w:val="10"/>
        </w:numPr>
      </w:pPr>
      <w:r w:rsidRPr="005A00B1">
        <w:t>Desenvolver ou adotar manuais de procedimentos de descarte de materiais potencialmente poluidores, dentre os quais:</w:t>
      </w:r>
    </w:p>
    <w:p w:rsidR="002406C1" w:rsidRPr="005A00B1" w:rsidRDefault="002406C1" w:rsidP="00411C49">
      <w:pPr>
        <w:pStyle w:val="PargrafodaLista"/>
        <w:numPr>
          <w:ilvl w:val="1"/>
          <w:numId w:val="10"/>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A00B1" w:rsidRDefault="002406C1" w:rsidP="00411C49">
      <w:pPr>
        <w:pStyle w:val="PargrafodaLista"/>
        <w:numPr>
          <w:ilvl w:val="1"/>
          <w:numId w:val="10"/>
        </w:numPr>
      </w:pPr>
      <w:r w:rsidRPr="005A00B1">
        <w:t>Lâmpadas fluorescentes e frascos de aerossóis em geral devem ser separados e acondicionados em recipientes adequados para destinação específica;</w:t>
      </w:r>
    </w:p>
    <w:p w:rsidR="002406C1" w:rsidRPr="005A00B1" w:rsidRDefault="002406C1" w:rsidP="00411C49">
      <w:pPr>
        <w:pStyle w:val="PargrafodaLista"/>
        <w:numPr>
          <w:ilvl w:val="1"/>
          <w:numId w:val="10"/>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713A43">
      <w:pPr>
        <w:pStyle w:val="Ttulo2"/>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411C49">
      <w:pPr>
        <w:pStyle w:val="PargrafodaLista"/>
        <w:numPr>
          <w:ilvl w:val="0"/>
          <w:numId w:val="12"/>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411C49">
      <w:pPr>
        <w:pStyle w:val="PargrafodaLista"/>
        <w:numPr>
          <w:ilvl w:val="0"/>
          <w:numId w:val="12"/>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r w:rsidRPr="005A00B1">
        <w:t xml:space="preserve">b.1)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411C49">
      <w:pPr>
        <w:pStyle w:val="PargrafodaLista"/>
        <w:numPr>
          <w:ilvl w:val="0"/>
          <w:numId w:val="12"/>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rsidR="00BF430C" w:rsidRPr="005A00B1" w:rsidRDefault="00BF430C" w:rsidP="00411C49">
      <w:pPr>
        <w:pStyle w:val="PargrafodaLista"/>
        <w:numPr>
          <w:ilvl w:val="0"/>
          <w:numId w:val="12"/>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
    <w:p w:rsidR="00BF430C" w:rsidRPr="005A00B1" w:rsidRDefault="00BF430C" w:rsidP="003060ED"/>
    <w:p w:rsidR="00BF430C" w:rsidRPr="005A00B1" w:rsidRDefault="00BF430C" w:rsidP="00713A43">
      <w:pPr>
        <w:pStyle w:val="Ttulo2"/>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411C49">
      <w:pPr>
        <w:pStyle w:val="PargrafodaLista"/>
        <w:numPr>
          <w:ilvl w:val="0"/>
          <w:numId w:val="11"/>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5A00B1" w:rsidRDefault="00BF430C" w:rsidP="00411C49">
      <w:pPr>
        <w:pStyle w:val="PargrafodaLista"/>
        <w:numPr>
          <w:ilvl w:val="0"/>
          <w:numId w:val="11"/>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411C49">
      <w:pPr>
        <w:pStyle w:val="PargrafodaLista"/>
        <w:numPr>
          <w:ilvl w:val="0"/>
          <w:numId w:val="11"/>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5A00B1" w:rsidRDefault="00BF430C" w:rsidP="003060ED"/>
    <w:p w:rsidR="002406C1" w:rsidRPr="005A00B1" w:rsidRDefault="002406C1" w:rsidP="00713A43">
      <w:pPr>
        <w:pStyle w:val="Ttulo2"/>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2406C1" w:rsidRPr="005A00B1" w:rsidRDefault="00A97924" w:rsidP="00411C49">
      <w:pPr>
        <w:pStyle w:val="PargrafodaLista"/>
        <w:numPr>
          <w:ilvl w:val="0"/>
          <w:numId w:val="17"/>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411C49">
      <w:pPr>
        <w:pStyle w:val="PargrafodaLista"/>
        <w:numPr>
          <w:ilvl w:val="0"/>
          <w:numId w:val="17"/>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411C49">
      <w:pPr>
        <w:pStyle w:val="PargrafodaLista"/>
        <w:numPr>
          <w:ilvl w:val="0"/>
          <w:numId w:val="17"/>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rsidR="002406C1" w:rsidRPr="005A00B1" w:rsidRDefault="00A97924" w:rsidP="00411C49">
      <w:pPr>
        <w:pStyle w:val="PargrafodaLista"/>
        <w:numPr>
          <w:ilvl w:val="0"/>
          <w:numId w:val="17"/>
        </w:numPr>
      </w:pPr>
      <w:r w:rsidRPr="005A00B1">
        <w:t>Que</w:t>
      </w:r>
      <w:r w:rsidR="002406C1" w:rsidRPr="005A00B1">
        <w:t xml:space="preserve"> os bens não contenham substâncias perigosas em concentração acima da recomendada na diretiva </w:t>
      </w:r>
      <w:proofErr w:type="spellStart"/>
      <w:r w:rsidR="002406C1" w:rsidRPr="005A00B1">
        <w:t>RoHS</w:t>
      </w:r>
      <w:proofErr w:type="spellEnd"/>
      <w:r w:rsidR="002406C1" w:rsidRPr="005A00B1">
        <w:t xml:space="preserve"> (</w:t>
      </w:r>
      <w:proofErr w:type="spellStart"/>
      <w:r w:rsidR="002406C1" w:rsidRPr="005A00B1">
        <w:t>RestrictionofCertainHazardousSubstances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(Cr(VI)), cádmio (</w:t>
      </w:r>
      <w:proofErr w:type="spellStart"/>
      <w:r w:rsidR="002406C1" w:rsidRPr="005A00B1">
        <w:t>Cd</w:t>
      </w:r>
      <w:proofErr w:type="spellEnd"/>
      <w:r w:rsidR="002406C1" w:rsidRPr="005A00B1">
        <w:t xml:space="preserve">),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xml:space="preserve">), éteres </w:t>
      </w:r>
      <w:proofErr w:type="spellStart"/>
      <w:r w:rsidR="002406C1" w:rsidRPr="005A00B1">
        <w:t>difenil-polibromados</w:t>
      </w:r>
      <w:proofErr w:type="spellEnd"/>
      <w:r w:rsidR="002406C1" w:rsidRPr="005A00B1">
        <w:t xml:space="preserve"> (</w:t>
      </w:r>
      <w:proofErr w:type="spellStart"/>
      <w:r w:rsidR="002406C1" w:rsidRPr="005A00B1">
        <w:t>PBDEs</w:t>
      </w:r>
      <w:proofErr w:type="spellEnd"/>
      <w:r w:rsidR="002406C1" w:rsidRPr="005A00B1">
        <w:t>).</w:t>
      </w:r>
    </w:p>
    <w:p w:rsidR="002406C1" w:rsidRDefault="002406C1" w:rsidP="002406C1"/>
    <w:p w:rsidR="00842759" w:rsidRPr="00842759" w:rsidRDefault="00842759" w:rsidP="00842759">
      <w:pPr>
        <w:pStyle w:val="Ttulo2"/>
      </w:pPr>
      <w:r w:rsidRPr="00842759">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713A43">
      <w:pPr>
        <w:pStyle w:val="Ttulo1"/>
      </w:pPr>
      <w:bookmarkStart w:id="35" w:name="_Toc514937659"/>
      <w:r w:rsidRPr="00EB3286">
        <w:t xml:space="preserve">OBRIGAÇÕES DA </w:t>
      </w:r>
      <w:r w:rsidR="00541F0C">
        <w:t>CONTRATADA</w:t>
      </w:r>
      <w:bookmarkEnd w:id="35"/>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proofErr w:type="spellStart"/>
      <w:r w:rsidR="00CF5060">
        <w:t>Codevasf</w:t>
      </w:r>
      <w:proofErr w:type="spellEnd"/>
      <w:r w:rsidRPr="00EB3286">
        <w:t xml:space="preserve"> antes do início dos trabalhos, os seguintes documentos:</w:t>
      </w:r>
    </w:p>
    <w:p w:rsidR="00551A0F" w:rsidRPr="00EB3286" w:rsidRDefault="00551A0F" w:rsidP="00551A0F">
      <w:pPr>
        <w:rPr>
          <w:szCs w:val="20"/>
        </w:rPr>
      </w:pPr>
    </w:p>
    <w:p w:rsidR="008D74C9" w:rsidRDefault="008D74C9" w:rsidP="00E36AE4">
      <w:pPr>
        <w:pStyle w:val="Ttulo3"/>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8D74C9" w:rsidRPr="004F7D20" w:rsidRDefault="008D74C9" w:rsidP="00E36AE4">
      <w:pPr>
        <w:pStyle w:val="Ttulo3"/>
        <w:rPr>
          <w:color w:val="00B0F0"/>
        </w:r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das obras.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 da Obra</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a obra.</w:t>
      </w:r>
    </w:p>
    <w:p w:rsidR="003247AE" w:rsidRDefault="003247AE" w:rsidP="003247AE"/>
    <w:p w:rsidR="001D7000" w:rsidRDefault="008D74C9" w:rsidP="00411C49">
      <w:pPr>
        <w:pStyle w:val="PargrafodaLista"/>
        <w:numPr>
          <w:ilvl w:val="0"/>
          <w:numId w:val="19"/>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8A0315"/>
    <w:p w:rsidR="00533CB8" w:rsidRDefault="00533CB8" w:rsidP="00E36AE4">
      <w:pPr>
        <w:pStyle w:val="Ttulo3"/>
      </w:pPr>
      <w:r w:rsidRPr="0038394D">
        <w:t>Planejamento em meio eletrônico, no formato MS Project ou software similar, demonstrando todas as etapas previstas para a execução do objeto contratado</w:t>
      </w:r>
      <w:r>
        <w:t>;</w:t>
      </w:r>
    </w:p>
    <w:p w:rsidR="0012563E" w:rsidRDefault="0012563E" w:rsidP="00E36AE4">
      <w:pPr>
        <w:pStyle w:val="Ttulo3"/>
      </w:pPr>
      <w:r w:rsidRPr="00EB3286">
        <w:t>Cronograma físico-financeiro, detalhado e adequado ao Plano de Trabalho referido na alínea acima.</w:t>
      </w:r>
    </w:p>
    <w:p w:rsidR="00E36AE4" w:rsidRDefault="00E36AE4" w:rsidP="00E36AE4">
      <w:bookmarkStart w:id="36" w:name="_GoBack"/>
      <w:bookmarkEnd w:id="36"/>
    </w:p>
    <w:p w:rsidR="001C2E3A" w:rsidRPr="00E74FE2" w:rsidRDefault="001C2E3A" w:rsidP="00E36AE4">
      <w:pPr>
        <w:pStyle w:val="Ttulo3"/>
      </w:pPr>
      <w:r>
        <w:t xml:space="preserve">As Anotações de Responsabilidade Técnica – </w:t>
      </w:r>
      <w:proofErr w:type="spellStart"/>
      <w:r>
        <w:t>ART´s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E36AE4">
      <w:pPr>
        <w:pStyle w:val="Ttulo3"/>
      </w:pPr>
      <w:r>
        <w:t>Autorização dos órgãos competentes para escavação/desmonte de rocha com uso de explosivos, plano de fogo assinado por Engenheiro de Minas com a respectiva ART, e projeto do paiol.</w:t>
      </w:r>
    </w:p>
    <w:p w:rsidR="001C2E3A" w:rsidRDefault="001C2E3A" w:rsidP="00E36AE4">
      <w:pPr>
        <w:pStyle w:val="Ttulo3"/>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1326C5">
      <w:pPr>
        <w:ind w:left="2832"/>
      </w:pPr>
    </w:p>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 xml:space="preserve">Acatar as orientações da </w:t>
      </w:r>
      <w:proofErr w:type="spellStart"/>
      <w:r w:rsidRPr="007231D2">
        <w:t>Codevasf</w:t>
      </w:r>
      <w:proofErr w:type="spellEnd"/>
      <w:r w:rsidRPr="007231D2">
        <w:t>,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 xml:space="preserve">Utilização de pessoal experiente, bem como de equipamentos, ferramentas e instrumentos adequados para a boa execução das </w:t>
      </w:r>
      <w:r w:rsidRPr="007231D2">
        <w:rPr>
          <w:szCs w:val="20"/>
        </w:rPr>
        <w:t>obras e serviços</w:t>
      </w:r>
      <w:r w:rsidRPr="007231D2">
        <w:t>.</w:t>
      </w:r>
    </w:p>
    <w:p w:rsidR="00906BB4" w:rsidRDefault="00906BB4" w:rsidP="00906BB4"/>
    <w:p w:rsidR="00E05405" w:rsidRPr="009D4BA4" w:rsidRDefault="00E05405" w:rsidP="00E05405">
      <w:pPr>
        <w:pStyle w:val="Ttulo3"/>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890F44">
      <w:pPr>
        <w:pStyle w:val="Ttulo2"/>
      </w:pPr>
      <w:r w:rsidRPr="007231D2">
        <w:t xml:space="preserve">Colocar tantas frentes de serviços quantos forem necessários (mediante anuência prévia da fiscalização), para possibilitar a perfeita execução das </w:t>
      </w:r>
      <w:r w:rsidRPr="007231D2">
        <w:rPr>
          <w:szCs w:val="20"/>
        </w:rPr>
        <w:t>obras 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 xml:space="preserve">Responsabilizar-se pelo fornecimento de toda a mão-de-obra, sem qualquer vinculação empregatícia com a </w:t>
      </w:r>
      <w:proofErr w:type="spellStart"/>
      <w:r w:rsidRPr="007231D2">
        <w:t>Codevasf</w:t>
      </w:r>
      <w:proofErr w:type="spellEnd"/>
      <w:r w:rsidRPr="007231D2">
        <w:t>,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 do local de execução das obras e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 xml:space="preserve">Promover a substituição dos profissionais integrantes da equipe técnica somente quando caracterizada a superveniência das situações de caso fortuito ou força maior, sendo </w:t>
      </w:r>
      <w:r w:rsidRPr="007231D2">
        <w:lastRenderedPageBreak/>
        <w:t xml:space="preserve">que a substituição deverá ser feita por profissional de perfil técnico equivalente ou superior e mediante prévia autorização da </w:t>
      </w:r>
      <w:proofErr w:type="spellStart"/>
      <w:r w:rsidRPr="007231D2">
        <w:t>Codevasf</w:t>
      </w:r>
      <w:proofErr w:type="spellEnd"/>
      <w:r w:rsidRPr="007231D2">
        <w:t>.</w:t>
      </w:r>
    </w:p>
    <w:p w:rsidR="001B3A32" w:rsidRPr="007231D2" w:rsidRDefault="001B3A32" w:rsidP="001C2E3A"/>
    <w:p w:rsidR="001B4C21" w:rsidRDefault="00A86C54" w:rsidP="00A86C54">
      <w:pPr>
        <w:pStyle w:val="Ttulo2"/>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 xml:space="preserve">Caso a CONTRATADA seja registrada em região diferente daquela em que serão executados os serviços objeto deste TR, deverá apresentar visto, novo registro ou dispensa de registro, em conformidade com disposto nos </w:t>
      </w:r>
      <w:proofErr w:type="spellStart"/>
      <w:r w:rsidRPr="007231D2">
        <w:t>arts</w:t>
      </w:r>
      <w:proofErr w:type="spellEnd"/>
      <w:r w:rsidRPr="007231D2">
        <w:t>.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Default="00A86C54" w:rsidP="001C2E3A"/>
    <w:p w:rsidR="001326C5" w:rsidRPr="00EB3286" w:rsidRDefault="001326C5" w:rsidP="001326C5">
      <w:pPr>
        <w:pStyle w:val="Ttulo3"/>
      </w:pPr>
      <w:r w:rsidRPr="00EB3286">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6B04A8">
      <w:pPr>
        <w:pStyle w:val="Ttulo3"/>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CC76C6">
      <w:pPr>
        <w:pStyle w:val="Ttulo2"/>
      </w:pPr>
      <w:r w:rsidRPr="00014BF0">
        <w:t xml:space="preserve">Assumir toda a responsabilidade pela execução dos serviços contratados perante a </w:t>
      </w:r>
      <w:proofErr w:type="spellStart"/>
      <w:r w:rsidRPr="00014BF0">
        <w:t>Codevasf</w:t>
      </w:r>
      <w:proofErr w:type="spellEnd"/>
      <w:r w:rsidRPr="00014BF0">
        <w:t xml:space="preserve"> e terceiros, na forma da legislação em vigor, bem como por danos resultantes do mau procedimento, dolo ou culpa de empregados ou prepostos seus, e ainda, pelo fiel cumprimento das leis e normas vigentes, mantendo a </w:t>
      </w:r>
      <w:proofErr w:type="spellStart"/>
      <w:r w:rsidRPr="00014BF0">
        <w:t>Codevasf</w:t>
      </w:r>
      <w:proofErr w:type="spellEnd"/>
      <w:r w:rsidRPr="00014BF0">
        <w:t xml:space="preserve"> isenta de quaisquer penalidades e responsabilidades de qualquer natureza pela </w:t>
      </w:r>
      <w:proofErr w:type="spellStart"/>
      <w:r w:rsidRPr="00014BF0">
        <w:t>infrigência</w:t>
      </w:r>
      <w:proofErr w:type="spellEnd"/>
      <w:r w:rsidRPr="00014BF0">
        <w:t xml:space="preserve"> da legislação em vigor, por parte da CONTRATADA.</w:t>
      </w:r>
    </w:p>
    <w:p w:rsidR="00CC76C6" w:rsidRPr="00014BF0" w:rsidRDefault="00CC76C6" w:rsidP="00CC76C6"/>
    <w:p w:rsidR="00CC76C6" w:rsidRPr="00014BF0" w:rsidRDefault="00CC76C6" w:rsidP="00CC76C6">
      <w:pPr>
        <w:pStyle w:val="Ttulo2"/>
      </w:pPr>
      <w:r w:rsidRPr="00014BF0">
        <w:t xml:space="preserve">A CONTRATADA será responsável, perante a </w:t>
      </w:r>
      <w:proofErr w:type="spellStart"/>
      <w:r w:rsidRPr="00014BF0">
        <w:t>Codevasf</w:t>
      </w:r>
      <w:proofErr w:type="spellEnd"/>
      <w:r w:rsidRPr="00014BF0">
        <w:t>, pela qualidade do total dos serviços, bem como pela qualidade dos relatórios/documentos gerados, no que diz respeito à observância de normas técnicas e códigos profissionais.</w:t>
      </w:r>
    </w:p>
    <w:p w:rsidR="00CC76C6" w:rsidRPr="00014BF0" w:rsidRDefault="00CC76C6" w:rsidP="00CC76C6">
      <w:pPr>
        <w:rPr>
          <w:u w:val="single"/>
        </w:rPr>
      </w:pPr>
    </w:p>
    <w:p w:rsidR="00CC76C6" w:rsidRPr="00014BF0" w:rsidRDefault="00CC76C6" w:rsidP="00CC76C6">
      <w:pPr>
        <w:pStyle w:val="Ttulo2"/>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014BF0"/>
    <w:p w:rsidR="00993AD4" w:rsidRPr="007231D2" w:rsidRDefault="00993AD4" w:rsidP="00993AD4">
      <w:pPr>
        <w:pStyle w:val="Ttulo2"/>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lastRenderedPageBreak/>
        <w:t xml:space="preserve">A CONTRATADA entende e aceita que é condicionante para na execução das </w:t>
      </w:r>
      <w:r w:rsidRPr="007231D2">
        <w:rPr>
          <w:szCs w:val="20"/>
        </w:rPr>
        <w:t>obras e serviços de engenharia</w:t>
      </w:r>
      <w:r w:rsidRPr="007231D2">
        <w:t xml:space="preserve"> objeto da presente licitação atender ainda às seguintes normas complementares:</w:t>
      </w:r>
    </w:p>
    <w:p w:rsidR="00993AD4" w:rsidRPr="007231D2" w:rsidRDefault="00993AD4" w:rsidP="00993AD4"/>
    <w:p w:rsidR="00993AD4" w:rsidRPr="007231D2" w:rsidRDefault="00993AD4" w:rsidP="00E36AE4">
      <w:pPr>
        <w:pStyle w:val="Ttulo3"/>
      </w:pPr>
      <w:r w:rsidRPr="007231D2">
        <w:t xml:space="preserve">Códigos, leis, decretos, portarias e normas federais, estaduais e municipais, inclusive normas de concessionárias de serviços públicos, e as normas técnicas da </w:t>
      </w:r>
      <w:proofErr w:type="spellStart"/>
      <w:r w:rsidRPr="007231D2">
        <w:t>Codevasf</w:t>
      </w:r>
      <w:proofErr w:type="spellEnd"/>
      <w:r w:rsidRPr="007231D2">
        <w:t>.</w:t>
      </w:r>
    </w:p>
    <w:p w:rsidR="00993AD4" w:rsidRPr="007231D2" w:rsidRDefault="00993AD4" w:rsidP="00E36AE4">
      <w:pPr>
        <w:pStyle w:val="Ttulo3"/>
      </w:pPr>
      <w:r w:rsidRPr="007231D2">
        <w:t>Normas técnicas da ABNT e do INMETRO, principalmente no que diz respeito aos requisitos mínimos de qualidade, utilidade, resistência e segurança.</w:t>
      </w:r>
    </w:p>
    <w:p w:rsidR="00993AD4" w:rsidRDefault="00993AD4" w:rsidP="001C2E3A"/>
    <w:p w:rsidR="00E05405" w:rsidRDefault="00E05405" w:rsidP="00E05405">
      <w:pPr>
        <w:pStyle w:val="Ttulo2"/>
      </w:pPr>
      <w:r w:rsidRPr="009D4BA4">
        <w:t>Manter no local das obras e serviços de engenharia uma pasta com todos os documentos previstos e necessários para execução do objeto (</w:t>
      </w:r>
      <w:proofErr w:type="spellStart"/>
      <w:r w:rsidRPr="009D4BA4">
        <w:t>ART’s</w:t>
      </w:r>
      <w:proofErr w:type="spellEnd"/>
      <w:r w:rsidRPr="009D4BA4">
        <w:t xml:space="preserve">, licenças ambientais, projeto básico, alvarás, </w:t>
      </w:r>
      <w:proofErr w:type="spellStart"/>
      <w:r w:rsidRPr="009D4BA4">
        <w:t>etc</w:t>
      </w:r>
      <w:proofErr w:type="spellEnd"/>
      <w:r w:rsidRPr="009D4BA4">
        <w:t>)</w:t>
      </w:r>
      <w:r>
        <w:t>.</w:t>
      </w:r>
    </w:p>
    <w:p w:rsidR="00E05405" w:rsidRDefault="00E05405" w:rsidP="001C2E3A"/>
    <w:p w:rsidR="00993AD4" w:rsidRPr="005A00B1" w:rsidRDefault="00993AD4" w:rsidP="00E05405">
      <w:pPr>
        <w:pStyle w:val="Ttulo3"/>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C73321">
      <w:pPr>
        <w:pStyle w:val="Ttulo2"/>
      </w:pPr>
      <w:r w:rsidRPr="005A00B1">
        <w:t>Atendimento às condicionantes ambientais necessárias à obtenção das Licenças do Empreendimento, emitidas pelo órgão competente, relativas à execução das obras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B328A">
      <w:pPr>
        <w:pStyle w:val="Ttulo3"/>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necessários em função da</w:t>
      </w:r>
      <w:r w:rsidR="00F9085D" w:rsidRPr="005A00B1">
        <w:t xml:space="preserve"> </w:t>
      </w:r>
      <w:r w:rsidR="000D325F" w:rsidRPr="005A00B1">
        <w:t>execução</w:t>
      </w:r>
      <w:r w:rsidRPr="005A00B1">
        <w:t xml:space="preserve"> de atividades inerentes ao contrato.</w:t>
      </w:r>
    </w:p>
    <w:p w:rsidR="00C73321" w:rsidRPr="00C73321" w:rsidRDefault="00C73321" w:rsidP="00C73321">
      <w:pPr>
        <w:pStyle w:val="Ttulo3"/>
        <w:numPr>
          <w:ilvl w:val="0"/>
          <w:numId w:val="0"/>
        </w:numPr>
        <w:ind w:left="284"/>
      </w:pPr>
    </w:p>
    <w:p w:rsidR="00993AD4" w:rsidRDefault="00993AD4" w:rsidP="003B328A">
      <w:pPr>
        <w:pStyle w:val="Ttulo3"/>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993AD4">
      <w:pPr>
        <w:ind w:left="709" w:hanging="709"/>
      </w:pPr>
    </w:p>
    <w:p w:rsidR="00993AD4" w:rsidRDefault="00993AD4" w:rsidP="003B328A">
      <w:pPr>
        <w:pStyle w:val="Ttulo3"/>
      </w:pPr>
      <w:r>
        <w:t>Realizar e executar o Plano de Recuperação Ambiental de Áreas Degradadas (PRAD) das áreas onde forem realizadas intervenções em função da obra.</w:t>
      </w:r>
    </w:p>
    <w:p w:rsidR="00993AD4" w:rsidRDefault="00993AD4" w:rsidP="00993AD4"/>
    <w:p w:rsidR="00993AD4" w:rsidRPr="007231D2" w:rsidRDefault="00993AD4" w:rsidP="003B328A">
      <w:pPr>
        <w:pStyle w:val="Ttulo3"/>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3B328A">
      <w:pPr>
        <w:pStyle w:val="Ttulo3"/>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Default="0012563E" w:rsidP="00713A43">
      <w:pPr>
        <w:pStyle w:val="Ttulo2"/>
        <w:numPr>
          <w:ilvl w:val="0"/>
          <w:numId w:val="0"/>
        </w:numPr>
      </w:pPr>
    </w:p>
    <w:p w:rsidR="006B04A8" w:rsidRPr="00EB3286" w:rsidRDefault="006B04A8" w:rsidP="006B04A8">
      <w:pPr>
        <w:pStyle w:val="Ttulo2"/>
      </w:pPr>
      <w:r w:rsidRPr="00EB3286">
        <w:t xml:space="preserve">Instalar e manter no canteiro de </w:t>
      </w:r>
      <w:r w:rsidRPr="005A00B1">
        <w:t>obras 01 (uma) placa de identificação da obra,</w:t>
      </w:r>
      <w:r w:rsidRPr="00D83071">
        <w:rPr>
          <w:color w:val="0070C0"/>
        </w:rPr>
        <w:t xml:space="preserve"> </w:t>
      </w:r>
      <w:r w:rsidRPr="00EB3286">
        <w:t>com as seguintes informações: nome da empresa (contratada), RT pela obra com a respectiva ART, nº do Contrato e contratante (</w:t>
      </w:r>
      <w:proofErr w:type="spellStart"/>
      <w:r>
        <w:t>Codevasf</w:t>
      </w:r>
      <w:proofErr w:type="spellEnd"/>
      <w:r w:rsidRPr="00EB3286">
        <w:t>), conforme Lei nº 5.194/1966 e Resolução CONFEA nº 198/1971.</w:t>
      </w:r>
    </w:p>
    <w:p w:rsidR="006B04A8" w:rsidRPr="00EB3286" w:rsidRDefault="006B04A8" w:rsidP="006B04A8">
      <w:pPr>
        <w:rPr>
          <w:szCs w:val="20"/>
        </w:rPr>
      </w:pPr>
    </w:p>
    <w:p w:rsidR="006B04A8" w:rsidRPr="00EB3286" w:rsidRDefault="006B04A8" w:rsidP="009D31E2">
      <w:pPr>
        <w:pStyle w:val="Legenda"/>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w:t>
      </w:r>
      <w:r w:rsidR="009D31E2">
        <w:t xml:space="preserve">gãos de fiscalização de classe </w:t>
      </w:r>
      <w:r w:rsidRPr="00EB3286">
        <w:t>.</w:t>
      </w:r>
    </w:p>
    <w:p w:rsidR="006B04A8" w:rsidRPr="006B04A8" w:rsidRDefault="006B04A8" w:rsidP="006B04A8"/>
    <w:p w:rsidR="00FF6338" w:rsidRPr="00FF6338" w:rsidRDefault="00FF6338" w:rsidP="00FF6338"/>
    <w:p w:rsidR="00FF6338" w:rsidRPr="006F6CC2" w:rsidRDefault="00FF6338" w:rsidP="00713A43">
      <w:pPr>
        <w:pStyle w:val="Ttulo2"/>
      </w:pPr>
      <w:r w:rsidRPr="006F6CC2">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F6338"/>
    <w:p w:rsidR="00FF6338" w:rsidRPr="00FF36C1" w:rsidRDefault="00FF6338" w:rsidP="00713A43">
      <w:pPr>
        <w:pStyle w:val="Ttulo2"/>
      </w:pPr>
      <w:r w:rsidRPr="00FF36C1">
        <w:t xml:space="preserve">Submeter à aprovação da fiscalização os protótipos ou amostras dos materiais e equipamentos a serem aplicados nas </w:t>
      </w:r>
      <w:r w:rsidR="00FF36C1" w:rsidRPr="00FF36C1">
        <w:rPr>
          <w:szCs w:val="20"/>
        </w:rPr>
        <w:t>obras e 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da obra, deverão ser realizados em laboratórios aprovados pela fiscalização.</w:t>
      </w:r>
    </w:p>
    <w:p w:rsidR="00FF6338" w:rsidRPr="00FF6338" w:rsidRDefault="00FF6338" w:rsidP="00FF6338"/>
    <w:p w:rsidR="00FF6338" w:rsidRDefault="00FF6338" w:rsidP="00713A43">
      <w:pPr>
        <w:pStyle w:val="Ttulo2"/>
      </w:pPr>
      <w:r>
        <w:t xml:space="preserve">Exercer a vigilância e proteção de todos os materiais e equipamentos no local </w:t>
      </w:r>
      <w:r w:rsidR="00747C19">
        <w:t>das</w:t>
      </w:r>
      <w:r w:rsidR="00993AD4">
        <w:t xml:space="preserve"> </w:t>
      </w:r>
      <w:r w:rsidR="00FF36C1" w:rsidRPr="00FF36C1">
        <w:rPr>
          <w:szCs w:val="20"/>
        </w:rPr>
        <w:t>obras</w:t>
      </w:r>
      <w:r w:rsidR="00747C19">
        <w:t>,</w:t>
      </w:r>
      <w:r>
        <w:t xml:space="preserve"> inclusive dos barracões e instalações.</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proofErr w:type="spellStart"/>
      <w:r w:rsidR="00CF5060" w:rsidRPr="005312B2">
        <w:t>Codevasf</w:t>
      </w:r>
      <w:proofErr w:type="spellEnd"/>
      <w:r w:rsidRPr="005312B2">
        <w:t>, no local do serviço, para representá-la na execução do objeto contr</w:t>
      </w:r>
      <w:r w:rsidR="008C043A" w:rsidRPr="005312B2">
        <w:t>atado</w:t>
      </w:r>
      <w:r w:rsidR="008C043A">
        <w:t>.</w:t>
      </w:r>
    </w:p>
    <w:p w:rsidR="008C043A" w:rsidRPr="008C043A" w:rsidRDefault="008C043A" w:rsidP="008C043A"/>
    <w:p w:rsidR="00FF6338" w:rsidRDefault="00FF6338" w:rsidP="00713A43">
      <w:pPr>
        <w:pStyle w:val="Ttulo2"/>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8C043A"/>
    <w:p w:rsidR="00FF6338" w:rsidRDefault="00FF6338" w:rsidP="00713A43">
      <w:pPr>
        <w:pStyle w:val="Ttulo2"/>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8C043A"/>
    <w:p w:rsidR="001326C5" w:rsidRPr="00EB3286" w:rsidRDefault="001326C5" w:rsidP="001326C5">
      <w:pPr>
        <w:pStyle w:val="Ttulo2"/>
      </w:pPr>
      <w:r w:rsidRPr="001326C5">
        <w:t>Manter</w:t>
      </w:r>
      <w:r w:rsidRPr="00EB3286">
        <w:t xml:space="preserve"> no local das</w:t>
      </w:r>
      <w:r>
        <w:t xml:space="preserve"> </w:t>
      </w:r>
      <w:r w:rsidRPr="00BE0396">
        <w:t>obras 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Pr="00BE0396">
        <w:t>conclusão das obras e serviços de engenharia</w:t>
      </w:r>
      <w:r w:rsidRPr="00EB3286">
        <w:t>.</w:t>
      </w:r>
    </w:p>
    <w:p w:rsidR="001326C5" w:rsidRPr="008C043A" w:rsidRDefault="001326C5" w:rsidP="008C043A"/>
    <w:p w:rsidR="00FF6338" w:rsidRDefault="00FF6338" w:rsidP="001326C5">
      <w:pPr>
        <w:pStyle w:val="Ttulo3"/>
      </w:pPr>
      <w:r>
        <w:t xml:space="preserve">A </w:t>
      </w:r>
      <w:r w:rsidR="00E80740">
        <w:t>CONTRATADA</w:t>
      </w:r>
      <w:r>
        <w:t xml:space="preserve"> deverá comunicar à Fiscalização toda a mobilização de pessoal e equipamentos, quando da chegada à obra, a qual deverá ser devidamente anotada no Diário de Obras, para acompanhamento e controle da </w:t>
      </w:r>
      <w:proofErr w:type="spellStart"/>
      <w:r>
        <w:t>Codevasf</w:t>
      </w:r>
      <w:proofErr w:type="spellEnd"/>
      <w:r>
        <w:t>.</w:t>
      </w:r>
    </w:p>
    <w:p w:rsidR="008C043A" w:rsidRPr="008C043A" w:rsidRDefault="008C043A" w:rsidP="008C043A"/>
    <w:p w:rsidR="00FF6338" w:rsidRDefault="00FF6338" w:rsidP="00713A43">
      <w:pPr>
        <w:pStyle w:val="Ttulo2"/>
      </w:pPr>
      <w:r>
        <w:t>O cronograma de implantação deverá ser atualizado antes do início efetivo das obras</w:t>
      </w:r>
      <w:r w:rsidR="00BE0396">
        <w:t xml:space="preserve"> e </w:t>
      </w:r>
      <w:r>
        <w:t>serviços</w:t>
      </w:r>
      <w:r w:rsidR="00BE0396">
        <w:t xml:space="preserve"> de engenharia</w:t>
      </w:r>
      <w:r>
        <w:t xml:space="preserve">, em função do planejamento previsto pela </w:t>
      </w:r>
      <w:r w:rsidR="00E80740">
        <w:t>CONTRATADA</w:t>
      </w:r>
      <w:r>
        <w:t xml:space="preserve"> e dos fornecimentos de responsabilidade da </w:t>
      </w:r>
      <w:proofErr w:type="spellStart"/>
      <w:r>
        <w:t>Codevasf</w:t>
      </w:r>
      <w:proofErr w:type="spellEnd"/>
      <w:r>
        <w:t>, e atualizado/revisado periodicamente conforme solicitação da fiscalização.</w:t>
      </w:r>
    </w:p>
    <w:p w:rsidR="009D45E3" w:rsidRDefault="009D45E3" w:rsidP="009D45E3"/>
    <w:p w:rsidR="00D50F18" w:rsidRDefault="00D50F18" w:rsidP="00D50F18"/>
    <w:p w:rsidR="006F0AF7" w:rsidRPr="00EB3286" w:rsidRDefault="006F0AF7" w:rsidP="00713A43">
      <w:pPr>
        <w:pStyle w:val="Ttulo1"/>
      </w:pPr>
      <w:bookmarkStart w:id="37" w:name="_Toc514937660"/>
      <w:r w:rsidRPr="00EB3286">
        <w:t xml:space="preserve">OBRIGAÇÕES DA </w:t>
      </w:r>
      <w:r w:rsidR="00AE1C18">
        <w:t>CODEVASF</w:t>
      </w:r>
      <w:bookmarkEnd w:id="37"/>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Emitir parecer para liberação das faturas, e receber as obras 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713A43">
      <w:pPr>
        <w:pStyle w:val="Ttulo1"/>
      </w:pPr>
      <w:bookmarkStart w:id="38" w:name="_Toc514937661"/>
      <w:r w:rsidRPr="00EB3286">
        <w:t>CONDIÇÕES GERAIS</w:t>
      </w:r>
      <w:bookmarkEnd w:id="38"/>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proofErr w:type="spellStart"/>
      <w:r>
        <w:t>Codevasf</w:t>
      </w:r>
      <w:proofErr w:type="spellEnd"/>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03097F" w:rsidRDefault="0003097F" w:rsidP="0003097F">
      <w:pPr>
        <w:rPr>
          <w:szCs w:val="20"/>
        </w:rPr>
      </w:pPr>
    </w:p>
    <w:p w:rsidR="009D31E2" w:rsidRDefault="009D31E2" w:rsidP="0003097F">
      <w:pPr>
        <w:rPr>
          <w:szCs w:val="20"/>
        </w:rPr>
      </w:pPr>
    </w:p>
    <w:p w:rsidR="0036583A" w:rsidRPr="00EB3286" w:rsidRDefault="0036583A" w:rsidP="0003097F">
      <w:pPr>
        <w:rPr>
          <w:szCs w:val="20"/>
        </w:rPr>
      </w:pPr>
    </w:p>
    <w:p w:rsidR="00BD2928" w:rsidRPr="00EB3286" w:rsidRDefault="00BD2928" w:rsidP="00713A43">
      <w:pPr>
        <w:pStyle w:val="Ttulo1"/>
      </w:pPr>
      <w:bookmarkStart w:id="39" w:name="_Ref441139391"/>
      <w:bookmarkStart w:id="40" w:name="_Toc514937662"/>
      <w:r w:rsidRPr="00EB3286">
        <w:t>ANEXOS</w:t>
      </w:r>
      <w:bookmarkEnd w:id="39"/>
      <w:bookmarkEnd w:id="40"/>
    </w:p>
    <w:p w:rsidR="00BD2928" w:rsidRPr="00EB3286" w:rsidRDefault="00BD2928" w:rsidP="00BD2928">
      <w:pPr>
        <w:rPr>
          <w:szCs w:val="20"/>
        </w:rPr>
      </w:pPr>
    </w:p>
    <w:p w:rsidR="00C961A3" w:rsidRPr="00C961A3" w:rsidRDefault="00797B58" w:rsidP="00803C36">
      <w:r w:rsidRPr="00C25581">
        <w:rPr>
          <w:szCs w:val="20"/>
        </w:rPr>
        <w:t>São ainda, documentos integrantes deste Termo de Referência, CD-ROM contendo:</w:t>
      </w:r>
      <w:r w:rsidR="007D383A" w:rsidRPr="006A1742">
        <w:fldChar w:fldCharType="begin"/>
      </w:r>
      <w:r w:rsidR="007D383A" w:rsidRPr="006A1742">
        <w:instrText xml:space="preserve"> REF _Ref462845863 \h  \* MERGEFORMAT </w:instrText>
      </w:r>
      <w:r w:rsidR="007D383A" w:rsidRPr="006A1742">
        <w:fldChar w:fldCharType="separate"/>
      </w:r>
    </w:p>
    <w:p w:rsidR="005A7632" w:rsidRDefault="00C961A3" w:rsidP="00411C49">
      <w:pPr>
        <w:pStyle w:val="PargrafodaLista"/>
        <w:numPr>
          <w:ilvl w:val="0"/>
          <w:numId w:val="9"/>
        </w:numPr>
      </w:pPr>
      <w:r w:rsidRPr="00C961A3">
        <w:t>Anexo</w:t>
      </w:r>
      <w:r w:rsidRPr="00C961A3">
        <w:rPr>
          <w:noProof/>
        </w:rPr>
        <w:t xml:space="preserve"> </w:t>
      </w:r>
      <w:r w:rsidRPr="00C961A3">
        <w:t>I: Justificativas</w:t>
      </w:r>
      <w:r w:rsidR="007D383A" w:rsidRPr="006A1742">
        <w:fldChar w:fldCharType="end"/>
      </w:r>
      <w:r w:rsidR="00350472" w:rsidRPr="006A1742">
        <w:t>;</w:t>
      </w:r>
    </w:p>
    <w:p w:rsidR="00803C36" w:rsidRDefault="00803C36" w:rsidP="00411C49">
      <w:pPr>
        <w:pStyle w:val="PargrafodaLista"/>
        <w:numPr>
          <w:ilvl w:val="0"/>
          <w:numId w:val="9"/>
        </w:numPr>
      </w:pPr>
      <w:r>
        <w:t xml:space="preserve">Anexo II: </w:t>
      </w:r>
      <w:r w:rsidRPr="00803C36">
        <w:t>Modelo de Declaração de Conhecimento do Local de Execução dos Serviços</w:t>
      </w:r>
    </w:p>
    <w:p w:rsidR="00350472" w:rsidRPr="00C25581" w:rsidRDefault="00803C36" w:rsidP="008F2815">
      <w:pPr>
        <w:pStyle w:val="PargrafodaLista"/>
        <w:numPr>
          <w:ilvl w:val="0"/>
          <w:numId w:val="9"/>
        </w:numPr>
      </w:pPr>
      <w:r>
        <w:t>Anexo III: Detalhamento dos Encargos Sociais e BDI</w:t>
      </w:r>
      <w:r w:rsidR="00350472" w:rsidRPr="00C25581">
        <w:t>;</w:t>
      </w:r>
    </w:p>
    <w:p w:rsidR="00803C36" w:rsidRPr="00A728CE" w:rsidRDefault="00803C36" w:rsidP="00803C36">
      <w:pPr>
        <w:pStyle w:val="PargrafodaLista"/>
        <w:numPr>
          <w:ilvl w:val="0"/>
          <w:numId w:val="9"/>
        </w:numPr>
        <w:rPr>
          <w:bCs/>
        </w:rPr>
      </w:pPr>
      <w:r>
        <w:t>Anexo IV</w:t>
      </w:r>
      <w:r w:rsidRPr="00A728CE">
        <w:rPr>
          <w:b/>
        </w:rPr>
        <w:t xml:space="preserve">: </w:t>
      </w:r>
      <w:r w:rsidRPr="00A728CE">
        <w:rPr>
          <w:bCs/>
        </w:rPr>
        <w:t>Projeto Básico / Normas, Especificações Técnicas, Desenhos e Memoriais</w:t>
      </w:r>
    </w:p>
    <w:p w:rsidR="00803C36" w:rsidRPr="00A728CE" w:rsidRDefault="00A728CE" w:rsidP="00803C36">
      <w:pPr>
        <w:pStyle w:val="PargrafodaLista"/>
        <w:numPr>
          <w:ilvl w:val="0"/>
          <w:numId w:val="9"/>
        </w:numPr>
      </w:pPr>
      <w:r w:rsidRPr="00A728CE">
        <w:t xml:space="preserve">Anexo V: </w:t>
      </w:r>
      <w:r w:rsidR="00803C36" w:rsidRPr="00A728CE">
        <w:t>Manual de Uso da Marca do Governo</w:t>
      </w:r>
    </w:p>
    <w:p w:rsidR="0008374A" w:rsidRPr="00A728CE" w:rsidRDefault="00A728CE" w:rsidP="008F2815">
      <w:pPr>
        <w:pStyle w:val="PargrafodaLista"/>
        <w:numPr>
          <w:ilvl w:val="0"/>
          <w:numId w:val="9"/>
        </w:numPr>
      </w:pPr>
      <w:r>
        <w:t>Anexo VI:</w:t>
      </w:r>
      <w:r w:rsidRPr="00A728CE">
        <w:rPr>
          <w:szCs w:val="20"/>
        </w:rPr>
        <w:t xml:space="preserve"> </w:t>
      </w:r>
      <w:r w:rsidRPr="00A728CE">
        <w:rPr>
          <w:bCs/>
        </w:rPr>
        <w:t>Planilha de Custos do Valor do Orçamento de Referência</w:t>
      </w:r>
    </w:p>
    <w:p w:rsidR="009C7BD1" w:rsidRDefault="009C7BD1" w:rsidP="009C7BD1"/>
    <w:p w:rsidR="009C7BD1" w:rsidRDefault="009C7BD1" w:rsidP="009C7BD1"/>
    <w:p w:rsidR="009C7BD1" w:rsidRDefault="009C7BD1" w:rsidP="009C7BD1"/>
    <w:p w:rsidR="00DE1A39" w:rsidRDefault="00DE1A39" w:rsidP="00DE1A39">
      <w:pPr>
        <w:jc w:val="center"/>
      </w:pPr>
      <w:r>
        <w:t>Montes Claros, 0</w:t>
      </w:r>
      <w:r w:rsidR="00070640">
        <w:t>5</w:t>
      </w:r>
      <w:r>
        <w:t xml:space="preserve"> de julho de 2019.</w:t>
      </w:r>
    </w:p>
    <w:p w:rsidR="00797B58" w:rsidRPr="00EB3286" w:rsidRDefault="00797B58" w:rsidP="00BD2928">
      <w:pPr>
        <w:rPr>
          <w:szCs w:val="20"/>
        </w:rPr>
      </w:pPr>
    </w:p>
    <w:p w:rsidR="00870033" w:rsidRDefault="00BD2928" w:rsidP="00D83071">
      <w:pPr>
        <w:spacing w:after="200" w:line="276" w:lineRule="auto"/>
        <w:jc w:val="center"/>
        <w:rPr>
          <w:szCs w:val="20"/>
        </w:rPr>
      </w:pPr>
      <w:r w:rsidRPr="00EB3286">
        <w:rPr>
          <w:szCs w:val="20"/>
        </w:rPr>
        <w:br w:type="page"/>
      </w: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p>
    <w:p w:rsidR="00797B58" w:rsidRPr="00D83071" w:rsidRDefault="00123C9F" w:rsidP="00D83071">
      <w:pPr>
        <w:spacing w:after="200" w:line="276" w:lineRule="auto"/>
        <w:jc w:val="center"/>
        <w:rPr>
          <w:b/>
        </w:rPr>
      </w:pPr>
      <w:r w:rsidRPr="00D83071">
        <w:rPr>
          <w:b/>
        </w:rPr>
        <w:lastRenderedPageBreak/>
        <w:t xml:space="preserve">Anexo </w:t>
      </w:r>
      <w:r w:rsidR="00CF3DFD" w:rsidRPr="00D83071">
        <w:rPr>
          <w:b/>
        </w:rPr>
        <w:fldChar w:fldCharType="begin"/>
      </w:r>
      <w:r w:rsidRPr="00D83071">
        <w:rPr>
          <w:b/>
        </w:rPr>
        <w:instrText xml:space="preserve"> SEQ Anexo \* ROMAN </w:instrText>
      </w:r>
      <w:r w:rsidR="00CF3DFD" w:rsidRPr="00D83071">
        <w:rPr>
          <w:b/>
        </w:rPr>
        <w:fldChar w:fldCharType="separate"/>
      </w:r>
      <w:r w:rsidR="00C961A3">
        <w:rPr>
          <w:b/>
          <w:noProof/>
        </w:rPr>
        <w:t>I</w:t>
      </w:r>
      <w:r w:rsidR="00CF3DFD" w:rsidRPr="00D83071">
        <w:rPr>
          <w:b/>
        </w:rPr>
        <w:fldChar w:fldCharType="end"/>
      </w:r>
      <w:bookmarkEnd w:id="41"/>
      <w:r w:rsidR="007D4917" w:rsidRPr="00D83071">
        <w:rPr>
          <w:b/>
        </w:rPr>
        <w:t xml:space="preserve">: </w:t>
      </w:r>
      <w:r w:rsidR="00141C2D" w:rsidRPr="00D83071">
        <w:rPr>
          <w:b/>
        </w:rPr>
        <w:t>Justificativas</w:t>
      </w:r>
      <w:bookmarkEnd w:id="42"/>
      <w:bookmarkEnd w:id="43"/>
      <w:bookmarkEnd w:id="44"/>
      <w:bookmarkEnd w:id="45"/>
      <w:bookmarkEnd w:id="46"/>
      <w:bookmarkEnd w:id="47"/>
      <w:bookmarkEnd w:id="48"/>
      <w:bookmarkEnd w:id="49"/>
      <w:bookmarkEnd w:id="50"/>
      <w:bookmarkEnd w:id="51"/>
    </w:p>
    <w:p w:rsidR="00797B58" w:rsidRDefault="00797B58" w:rsidP="00797B58">
      <w:pPr>
        <w:rPr>
          <w:szCs w:val="20"/>
        </w:rPr>
      </w:pPr>
    </w:p>
    <w:p w:rsidR="000845A2" w:rsidRPr="000845A2" w:rsidRDefault="000845A2" w:rsidP="000845A2">
      <w:pPr>
        <w:rPr>
          <w:szCs w:val="20"/>
        </w:rPr>
      </w:pPr>
      <w:r w:rsidRPr="000845A2">
        <w:rPr>
          <w:b/>
          <w:szCs w:val="20"/>
        </w:rPr>
        <w:t>Finalidade</w:t>
      </w:r>
      <w:r w:rsidRPr="000845A2">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0845A2" w:rsidRDefault="000845A2" w:rsidP="000845A2">
      <w:pPr>
        <w:rPr>
          <w:szCs w:val="20"/>
        </w:rPr>
      </w:pPr>
    </w:p>
    <w:p w:rsidR="000845A2" w:rsidRPr="000845A2" w:rsidRDefault="000845A2" w:rsidP="000845A2">
      <w:pPr>
        <w:rPr>
          <w:b/>
          <w:szCs w:val="20"/>
        </w:rPr>
      </w:pPr>
      <w:r w:rsidRPr="000845A2">
        <w:rPr>
          <w:b/>
          <w:szCs w:val="20"/>
        </w:rPr>
        <w:t>Justificativas:</w:t>
      </w:r>
    </w:p>
    <w:p w:rsidR="000845A2" w:rsidRDefault="000845A2" w:rsidP="000845A2">
      <w:pPr>
        <w:rPr>
          <w:szCs w:val="20"/>
        </w:rPr>
      </w:pPr>
    </w:p>
    <w:p w:rsidR="007B7024" w:rsidRPr="00870033" w:rsidRDefault="000845A2" w:rsidP="000845A2">
      <w:pPr>
        <w:rPr>
          <w:b/>
          <w:szCs w:val="20"/>
          <w:u w:val="single"/>
        </w:rPr>
      </w:pPr>
      <w:r w:rsidRPr="00870033">
        <w:rPr>
          <w:b/>
          <w:szCs w:val="20"/>
          <w:u w:val="single"/>
        </w:rPr>
        <w:t>Da necessidade da contratação</w:t>
      </w:r>
    </w:p>
    <w:p w:rsidR="007B7024" w:rsidRPr="00870033" w:rsidRDefault="007B7024" w:rsidP="000845A2">
      <w:pPr>
        <w:rPr>
          <w:b/>
          <w:szCs w:val="20"/>
          <w:u w:val="single"/>
        </w:rPr>
      </w:pPr>
    </w:p>
    <w:p w:rsidR="007B7024" w:rsidRPr="00870033" w:rsidRDefault="007B7024" w:rsidP="007B7024">
      <w:pPr>
        <w:rPr>
          <w:szCs w:val="20"/>
        </w:rPr>
      </w:pPr>
      <w:r w:rsidRPr="00870033">
        <w:rPr>
          <w:szCs w:val="20"/>
        </w:rPr>
        <w:t>O processo licitatório se justifica por se trata</w:t>
      </w:r>
      <w:r w:rsidR="006C432F">
        <w:rPr>
          <w:szCs w:val="20"/>
        </w:rPr>
        <w:t>r</w:t>
      </w:r>
      <w:r w:rsidRPr="00870033">
        <w:rPr>
          <w:szCs w:val="20"/>
        </w:rPr>
        <w:t xml:space="preserve"> de </w:t>
      </w:r>
      <w:r w:rsidR="00B61A7F">
        <w:rPr>
          <w:szCs w:val="20"/>
        </w:rPr>
        <w:t>pavimentaç</w:t>
      </w:r>
      <w:r w:rsidR="006C432F">
        <w:rPr>
          <w:szCs w:val="20"/>
        </w:rPr>
        <w:t>ão</w:t>
      </w:r>
      <w:r w:rsidR="007F646C">
        <w:rPr>
          <w:szCs w:val="20"/>
        </w:rPr>
        <w:t xml:space="preserve"> n</w:t>
      </w:r>
      <w:r w:rsidR="00B61A7F">
        <w:rPr>
          <w:szCs w:val="20"/>
        </w:rPr>
        <w:t>a comunidade</w:t>
      </w:r>
      <w:r w:rsidR="006C432F">
        <w:rPr>
          <w:szCs w:val="20"/>
        </w:rPr>
        <w:t xml:space="preserve"> rural </w:t>
      </w:r>
      <w:r w:rsidR="00B61A7F">
        <w:rPr>
          <w:szCs w:val="20"/>
        </w:rPr>
        <w:t>de</w:t>
      </w:r>
      <w:r w:rsidR="007F646C">
        <w:rPr>
          <w:szCs w:val="20"/>
        </w:rPr>
        <w:t xml:space="preserve"> </w:t>
      </w:r>
      <w:r w:rsidR="006C432F">
        <w:rPr>
          <w:szCs w:val="20"/>
        </w:rPr>
        <w:t>Vila de Alexandre Mascarenhas, no município de Gouveia</w:t>
      </w:r>
      <w:r w:rsidR="00B61A7F">
        <w:rPr>
          <w:szCs w:val="20"/>
        </w:rPr>
        <w:t>, propiciando aos beneficiários escoar sua produção</w:t>
      </w:r>
      <w:r w:rsidR="006F34BE">
        <w:rPr>
          <w:szCs w:val="20"/>
        </w:rPr>
        <w:t>, com um trânsito seguro mesmo em períodos chuvosos. Atualmente a falta de drenagem</w:t>
      </w:r>
      <w:r w:rsidR="00E46DB8">
        <w:rPr>
          <w:szCs w:val="20"/>
        </w:rPr>
        <w:t xml:space="preserve"> e pavimentação</w:t>
      </w:r>
      <w:r w:rsidR="006F34BE">
        <w:rPr>
          <w:szCs w:val="20"/>
        </w:rPr>
        <w:t xml:space="preserve"> no trecho é um </w:t>
      </w:r>
      <w:proofErr w:type="spellStart"/>
      <w:r w:rsidR="006F34BE">
        <w:rPr>
          <w:szCs w:val="20"/>
        </w:rPr>
        <w:t>dificultador</w:t>
      </w:r>
      <w:proofErr w:type="spellEnd"/>
      <w:r w:rsidR="006F34BE">
        <w:rPr>
          <w:szCs w:val="20"/>
        </w:rPr>
        <w:t xml:space="preserve">. </w:t>
      </w:r>
      <w:r w:rsidR="006E7DCE" w:rsidRPr="00870033">
        <w:rPr>
          <w:szCs w:val="20"/>
        </w:rPr>
        <w:t>Por esse motivo, to</w:t>
      </w:r>
      <w:r w:rsidR="006F34BE">
        <w:rPr>
          <w:szCs w:val="20"/>
        </w:rPr>
        <w:t>r</w:t>
      </w:r>
      <w:r w:rsidR="006E7DCE" w:rsidRPr="00870033">
        <w:rPr>
          <w:szCs w:val="20"/>
        </w:rPr>
        <w:t xml:space="preserve">na-se </w:t>
      </w:r>
      <w:r w:rsidRPr="00870033">
        <w:rPr>
          <w:szCs w:val="20"/>
        </w:rPr>
        <w:t>extremamente necessária a contratação dos serviços objeto da presente licitação.</w:t>
      </w:r>
    </w:p>
    <w:p w:rsidR="000845A2" w:rsidRPr="000845A2" w:rsidRDefault="000845A2" w:rsidP="000845A2">
      <w:pPr>
        <w:rPr>
          <w:szCs w:val="20"/>
        </w:rPr>
      </w:pPr>
    </w:p>
    <w:p w:rsidR="00E9670B" w:rsidRPr="00E9670B" w:rsidRDefault="000845A2" w:rsidP="000845A2">
      <w:pPr>
        <w:rPr>
          <w:b/>
          <w:szCs w:val="20"/>
          <w:u w:val="single"/>
        </w:rPr>
      </w:pPr>
      <w:r w:rsidRPr="00E9670B">
        <w:rPr>
          <w:b/>
          <w:szCs w:val="20"/>
          <w:u w:val="single"/>
        </w:rPr>
        <w:t>Regime de execução</w:t>
      </w:r>
    </w:p>
    <w:p w:rsidR="000845A2" w:rsidRPr="00E9670B" w:rsidRDefault="00E9670B" w:rsidP="000845A2">
      <w:pPr>
        <w:rPr>
          <w:szCs w:val="20"/>
        </w:rPr>
      </w:pPr>
      <w:r w:rsidRPr="00E9670B">
        <w:rPr>
          <w:szCs w:val="20"/>
        </w:rPr>
        <w:t xml:space="preserve">O regime adotado para essa contratação </w:t>
      </w:r>
      <w:r>
        <w:rPr>
          <w:szCs w:val="20"/>
        </w:rPr>
        <w:t>será</w:t>
      </w:r>
      <w:r w:rsidRPr="00E9670B">
        <w:rPr>
          <w:szCs w:val="20"/>
        </w:rPr>
        <w:t xml:space="preserve"> </w:t>
      </w:r>
      <w:r w:rsidR="000845A2" w:rsidRPr="00E9670B">
        <w:rPr>
          <w:szCs w:val="20"/>
        </w:rPr>
        <w:t>Empreitada por Preços Unitários</w:t>
      </w:r>
      <w:r>
        <w:rPr>
          <w:szCs w:val="20"/>
        </w:rPr>
        <w:t>:</w:t>
      </w:r>
      <w:r w:rsidR="000845A2" w:rsidRPr="00E9670B">
        <w:rPr>
          <w:szCs w:val="20"/>
        </w:rPr>
        <w:t xml:space="preserve"> </w:t>
      </w:r>
      <w:r w:rsidRPr="00E9670B">
        <w:rPr>
          <w:szCs w:val="20"/>
        </w:rPr>
        <w:t xml:space="preserve">contratação por </w:t>
      </w:r>
      <w:r w:rsidR="000845A2" w:rsidRPr="00E9670B">
        <w:rPr>
          <w:szCs w:val="20"/>
        </w:rPr>
        <w:t xml:space="preserve">preço certo de unidades determinadas. O </w:t>
      </w:r>
      <w:r w:rsidRPr="00E9670B">
        <w:rPr>
          <w:szCs w:val="20"/>
        </w:rPr>
        <w:t>pagamento será</w:t>
      </w:r>
      <w:r w:rsidR="000845A2" w:rsidRPr="00E9670B">
        <w:rPr>
          <w:szCs w:val="20"/>
        </w:rPr>
        <w:t xml:space="preserve"> por medições das unidades efetivamente executadas.</w:t>
      </w:r>
    </w:p>
    <w:p w:rsidR="000845A2" w:rsidRPr="00E9670B" w:rsidRDefault="000845A2" w:rsidP="000845A2">
      <w:pPr>
        <w:rPr>
          <w:szCs w:val="20"/>
        </w:rPr>
      </w:pPr>
    </w:p>
    <w:p w:rsidR="00925EE7" w:rsidRDefault="001A09BA" w:rsidP="001A09BA">
      <w:pPr>
        <w:rPr>
          <w:lang w:eastAsia="pt-BR"/>
        </w:rPr>
      </w:pPr>
      <w:r w:rsidRPr="00925EE7">
        <w:rPr>
          <w:lang w:eastAsia="pt-BR"/>
        </w:rPr>
        <w:t xml:space="preserve">Apesar </w:t>
      </w:r>
      <w:r w:rsidR="00925EE7" w:rsidRPr="00925EE7">
        <w:rPr>
          <w:lang w:eastAsia="pt-BR"/>
        </w:rPr>
        <w:t>do nível</w:t>
      </w:r>
      <w:r w:rsidRPr="00925EE7">
        <w:rPr>
          <w:lang w:eastAsia="pt-BR"/>
        </w:rPr>
        <w:t xml:space="preserve"> detalhamento do projeto básico, </w:t>
      </w:r>
      <w:r w:rsidR="00F95FBE" w:rsidRPr="00925EE7">
        <w:rPr>
          <w:lang w:eastAsia="pt-BR"/>
        </w:rPr>
        <w:t xml:space="preserve">em seus aspectos metodológicos, tecnológicos e construtivos, </w:t>
      </w:r>
      <w:r w:rsidRPr="00925EE7">
        <w:rPr>
          <w:lang w:eastAsia="pt-BR"/>
        </w:rPr>
        <w:t>existem serviços com certo grau de incerteza na definição dos quantitativos devido suas características executivas</w:t>
      </w:r>
      <w:r w:rsidR="00E46DB8">
        <w:rPr>
          <w:lang w:eastAsia="pt-BR"/>
        </w:rPr>
        <w:t xml:space="preserve"> e de localização, uma vez que </w:t>
      </w:r>
      <w:r w:rsidR="00542D9B">
        <w:rPr>
          <w:lang w:eastAsia="pt-BR"/>
        </w:rPr>
        <w:t>os locais de execução são</w:t>
      </w:r>
      <w:r w:rsidR="00E46DB8">
        <w:rPr>
          <w:lang w:eastAsia="pt-BR"/>
        </w:rPr>
        <w:t xml:space="preserve"> ermo</w:t>
      </w:r>
      <w:r w:rsidR="00542D9B">
        <w:rPr>
          <w:lang w:eastAsia="pt-BR"/>
        </w:rPr>
        <w:t>s</w:t>
      </w:r>
      <w:r w:rsidR="00E46DB8">
        <w:rPr>
          <w:lang w:eastAsia="pt-BR"/>
        </w:rPr>
        <w:t>, sem nenhum grande centro comercial próximo.</w:t>
      </w:r>
      <w:r w:rsidR="00925EE7" w:rsidRPr="00925EE7">
        <w:rPr>
          <w:lang w:eastAsia="pt-BR"/>
        </w:rPr>
        <w:t xml:space="preserve"> </w:t>
      </w:r>
    </w:p>
    <w:p w:rsidR="00E46DB8" w:rsidRDefault="00E46DB8" w:rsidP="001A09BA">
      <w:pPr>
        <w:rPr>
          <w:lang w:eastAsia="pt-BR"/>
        </w:rPr>
      </w:pPr>
    </w:p>
    <w:p w:rsidR="001A09BA" w:rsidRDefault="001A09BA" w:rsidP="001A09BA">
      <w:pPr>
        <w:rPr>
          <w:lang w:eastAsia="pt-BR"/>
        </w:rPr>
      </w:pPr>
      <w:r>
        <w:rPr>
          <w:lang w:eastAsia="pt-BR"/>
        </w:rPr>
        <w:t xml:space="preserve">Além disso, como se trata de obra de </w:t>
      </w:r>
      <w:r w:rsidR="00E46DB8">
        <w:rPr>
          <w:lang w:eastAsia="pt-BR"/>
        </w:rPr>
        <w:t>infraestrutura</w:t>
      </w:r>
      <w:r>
        <w:rPr>
          <w:lang w:eastAsia="pt-BR"/>
        </w:rPr>
        <w:t xml:space="preserve"> </w:t>
      </w:r>
      <w:r w:rsidR="00542D9B">
        <w:rPr>
          <w:lang w:eastAsia="pt-BR"/>
        </w:rPr>
        <w:t xml:space="preserve">razão pela qual </w:t>
      </w:r>
      <w:r>
        <w:rPr>
          <w:lang w:eastAsia="pt-BR"/>
        </w:rPr>
        <w:t>podem ocorrer alguns imprevistos, não considerados na planilha orçamentária,</w:t>
      </w:r>
      <w:r w:rsidR="00F95FBE">
        <w:rPr>
          <w:lang w:eastAsia="pt-BR"/>
        </w:rPr>
        <w:t xml:space="preserve"> que afetem quantitativos de determinados itens.</w:t>
      </w:r>
    </w:p>
    <w:p w:rsidR="001A09BA" w:rsidRDefault="001A09BA" w:rsidP="001A09BA">
      <w:pPr>
        <w:rPr>
          <w:lang w:eastAsia="pt-BR"/>
        </w:rPr>
      </w:pPr>
      <w:r>
        <w:rPr>
          <w:lang w:eastAsia="pt-BR"/>
        </w:rPr>
        <w:t xml:space="preserve"> </w:t>
      </w:r>
    </w:p>
    <w:p w:rsidR="001A09BA" w:rsidRDefault="001A09BA" w:rsidP="001A09BA">
      <w:pPr>
        <w:rPr>
          <w:lang w:eastAsia="pt-BR"/>
        </w:rPr>
      </w:pPr>
      <w:r>
        <w:rPr>
          <w:lang w:eastAsia="pt-BR"/>
        </w:rPr>
        <w:t>Este regime de execução é o mais apropriado para o objeto da licitação, pois será pago somente os serviços efetivamente executados, mediante medições mensais, dos preços unitários propostos pela contratada.</w:t>
      </w:r>
    </w:p>
    <w:p w:rsidR="000845A2" w:rsidRDefault="000845A2" w:rsidP="000845A2">
      <w:pPr>
        <w:rPr>
          <w:szCs w:val="20"/>
        </w:rPr>
      </w:pPr>
    </w:p>
    <w:p w:rsidR="001A09BA" w:rsidRPr="000845A2" w:rsidRDefault="001A09BA" w:rsidP="000845A2">
      <w:pPr>
        <w:rPr>
          <w:szCs w:val="20"/>
        </w:rPr>
      </w:pPr>
    </w:p>
    <w:p w:rsidR="001A09BA" w:rsidRPr="00000CAD" w:rsidRDefault="000845A2" w:rsidP="000845A2">
      <w:pPr>
        <w:rPr>
          <w:szCs w:val="20"/>
        </w:rPr>
      </w:pPr>
      <w:r w:rsidRPr="006C010E">
        <w:rPr>
          <w:b/>
          <w:szCs w:val="20"/>
          <w:u w:val="single"/>
        </w:rPr>
        <w:t>Permite Participação de Consórcios</w:t>
      </w:r>
      <w:r w:rsidRPr="000845A2">
        <w:rPr>
          <w:szCs w:val="20"/>
        </w:rPr>
        <w:t>:</w:t>
      </w:r>
      <w:r w:rsidR="0000114F">
        <w:rPr>
          <w:szCs w:val="20"/>
        </w:rPr>
        <w:t xml:space="preserve"> </w:t>
      </w:r>
      <w:r w:rsidRPr="00000CAD">
        <w:rPr>
          <w:b/>
          <w:szCs w:val="20"/>
        </w:rPr>
        <w:t>Não</w:t>
      </w:r>
    </w:p>
    <w:p w:rsidR="0017313D" w:rsidRDefault="0017313D" w:rsidP="000845A2">
      <w:pPr>
        <w:rPr>
          <w:szCs w:val="20"/>
        </w:rPr>
      </w:pPr>
    </w:p>
    <w:p w:rsidR="0017313D" w:rsidRDefault="0017313D" w:rsidP="000845A2">
      <w:pPr>
        <w:rPr>
          <w:szCs w:val="20"/>
        </w:rPr>
      </w:pPr>
      <w:r w:rsidRPr="0017313D">
        <w:rPr>
          <w:szCs w:val="20"/>
        </w:rPr>
        <w:t>Não será permitida. A logística necessária para cumprimento do objeto não exige o envolvimento de empresas com diferentes especialidades, sendo</w:t>
      </w:r>
      <w:r w:rsidR="006D3383">
        <w:rPr>
          <w:szCs w:val="20"/>
        </w:rPr>
        <w:t>,</w:t>
      </w:r>
      <w:r w:rsidRPr="0017313D">
        <w:rPr>
          <w:szCs w:val="20"/>
        </w:rPr>
        <w:t xml:space="preserve"> consequentemente</w:t>
      </w:r>
      <w:r w:rsidR="006D3383">
        <w:rPr>
          <w:szCs w:val="20"/>
        </w:rPr>
        <w:t>,</w:t>
      </w:r>
      <w:r w:rsidRPr="0017313D">
        <w:rPr>
          <w:szCs w:val="20"/>
        </w:rPr>
        <w:t xml:space="preserve"> impertinente a formação de consórcios, com intuito de reforçar a capacidade técnica e financeira do Licitante.</w:t>
      </w:r>
    </w:p>
    <w:p w:rsidR="000845A2" w:rsidRPr="000845A2" w:rsidRDefault="000845A2" w:rsidP="000845A2">
      <w:pPr>
        <w:rPr>
          <w:szCs w:val="20"/>
        </w:rPr>
      </w:pPr>
    </w:p>
    <w:p w:rsidR="00EA7FAF" w:rsidRDefault="00EA7FAF" w:rsidP="000845A2">
      <w:pPr>
        <w:rPr>
          <w:b/>
          <w:szCs w:val="20"/>
          <w:u w:val="single"/>
        </w:rPr>
      </w:pPr>
    </w:p>
    <w:p w:rsidR="006C010E" w:rsidRDefault="000845A2" w:rsidP="000845A2">
      <w:pPr>
        <w:rPr>
          <w:szCs w:val="20"/>
        </w:rPr>
      </w:pPr>
      <w:r w:rsidRPr="006C010E">
        <w:rPr>
          <w:b/>
          <w:szCs w:val="20"/>
          <w:u w:val="single"/>
        </w:rPr>
        <w:t>Declaração de compatibilidade com o Plano Plurianual</w:t>
      </w:r>
    </w:p>
    <w:p w:rsidR="00E46DB8" w:rsidRDefault="00E46DB8" w:rsidP="000845A2">
      <w:pPr>
        <w:rPr>
          <w:szCs w:val="20"/>
        </w:rPr>
      </w:pPr>
    </w:p>
    <w:p w:rsidR="000845A2" w:rsidRPr="000845A2" w:rsidRDefault="000845A2" w:rsidP="000845A2">
      <w:pPr>
        <w:rPr>
          <w:szCs w:val="20"/>
        </w:rPr>
      </w:pPr>
      <w:r w:rsidRPr="000845A2">
        <w:rPr>
          <w:szCs w:val="20"/>
        </w:rPr>
        <w:t xml:space="preserve">Os serviços a serem contratados </w:t>
      </w:r>
      <w:r w:rsidR="00C469FD">
        <w:rPr>
          <w:szCs w:val="20"/>
        </w:rPr>
        <w:t xml:space="preserve">estão de acordo com o Plano </w:t>
      </w:r>
      <w:proofErr w:type="gramStart"/>
      <w:r w:rsidR="00C469FD">
        <w:rPr>
          <w:szCs w:val="20"/>
        </w:rPr>
        <w:t>Plurianual ,</w:t>
      </w:r>
      <w:proofErr w:type="gramEnd"/>
      <w:r w:rsidR="00C469FD">
        <w:rPr>
          <w:szCs w:val="20"/>
        </w:rPr>
        <w:t xml:space="preserve"> com previsão de execução de </w:t>
      </w:r>
      <w:r w:rsidR="00542D9B">
        <w:rPr>
          <w:szCs w:val="20"/>
        </w:rPr>
        <w:t>01 (um) ano</w:t>
      </w:r>
      <w:r w:rsidRPr="000845A2">
        <w:rPr>
          <w:szCs w:val="20"/>
        </w:rPr>
        <w:t>, conforme consta do Termo de Referência e a previsão de recursos orçamentários é compatível</w:t>
      </w:r>
      <w:r w:rsidR="006C010E">
        <w:rPr>
          <w:szCs w:val="20"/>
        </w:rPr>
        <w:t>.</w:t>
      </w:r>
    </w:p>
    <w:p w:rsidR="000845A2" w:rsidRPr="000845A2" w:rsidRDefault="000845A2" w:rsidP="000845A2">
      <w:pPr>
        <w:rPr>
          <w:szCs w:val="20"/>
        </w:rPr>
      </w:pPr>
    </w:p>
    <w:p w:rsidR="000845A2" w:rsidRPr="00EB6242" w:rsidRDefault="000845A2" w:rsidP="000845A2">
      <w:pPr>
        <w:rPr>
          <w:color w:val="FF0000"/>
          <w:szCs w:val="20"/>
        </w:rPr>
      </w:pPr>
      <w:r w:rsidRPr="00646BAB">
        <w:rPr>
          <w:b/>
          <w:szCs w:val="20"/>
        </w:rPr>
        <w:t>Desapropriação</w:t>
      </w:r>
      <w:r w:rsidR="006C010E" w:rsidRPr="00925EE7">
        <w:rPr>
          <w:szCs w:val="20"/>
        </w:rPr>
        <w:t>:</w:t>
      </w:r>
      <w:r w:rsidRPr="00925EE7">
        <w:rPr>
          <w:szCs w:val="20"/>
        </w:rPr>
        <w:t xml:space="preserve"> </w:t>
      </w:r>
      <w:r w:rsidR="00925EE7" w:rsidRPr="00925EE7">
        <w:rPr>
          <w:szCs w:val="20"/>
        </w:rPr>
        <w:t xml:space="preserve">As obras serão executadas na área de uma unidade </w:t>
      </w:r>
      <w:r w:rsidR="004F78FB">
        <w:rPr>
          <w:szCs w:val="20"/>
        </w:rPr>
        <w:t xml:space="preserve">de posse </w:t>
      </w:r>
      <w:r w:rsidR="00925EE7" w:rsidRPr="00925EE7">
        <w:rPr>
          <w:szCs w:val="20"/>
        </w:rPr>
        <w:t>d</w:t>
      </w:r>
      <w:r w:rsidR="00C469FD">
        <w:rPr>
          <w:szCs w:val="20"/>
        </w:rPr>
        <w:t xml:space="preserve">o município de </w:t>
      </w:r>
      <w:r w:rsidR="006A6EF4">
        <w:rPr>
          <w:szCs w:val="20"/>
        </w:rPr>
        <w:t>Gouveia</w:t>
      </w:r>
      <w:r w:rsidR="00C469FD">
        <w:rPr>
          <w:szCs w:val="20"/>
        </w:rPr>
        <w:t>, conforme declaração enviada pelo respectivo município.</w:t>
      </w:r>
    </w:p>
    <w:p w:rsidR="006176FB" w:rsidRDefault="006176FB" w:rsidP="000845A2">
      <w:pPr>
        <w:rPr>
          <w:szCs w:val="20"/>
        </w:rPr>
      </w:pPr>
    </w:p>
    <w:p w:rsidR="000845A2" w:rsidRPr="004166E7" w:rsidRDefault="000845A2" w:rsidP="000845A2">
      <w:pPr>
        <w:rPr>
          <w:szCs w:val="20"/>
        </w:rPr>
      </w:pPr>
    </w:p>
    <w:p w:rsidR="00014BF0" w:rsidRPr="004166E7" w:rsidRDefault="00014BF0" w:rsidP="00014BF0">
      <w:pPr>
        <w:rPr>
          <w:szCs w:val="20"/>
        </w:rPr>
      </w:pPr>
      <w:r w:rsidRPr="004166E7">
        <w:rPr>
          <w:b/>
          <w:szCs w:val="20"/>
          <w:u w:val="single"/>
        </w:rPr>
        <w:t>Critério de Julgamento</w:t>
      </w:r>
      <w:r w:rsidRPr="004166E7">
        <w:rPr>
          <w:szCs w:val="20"/>
        </w:rPr>
        <w:t xml:space="preserve">: </w:t>
      </w:r>
      <w:r w:rsidRPr="00870033">
        <w:rPr>
          <w:b/>
          <w:szCs w:val="20"/>
        </w:rPr>
        <w:t>Maior Desconto</w:t>
      </w:r>
      <w:r w:rsidRPr="004166E7">
        <w:rPr>
          <w:szCs w:val="20"/>
        </w:rPr>
        <w:t>, de acordo com o Art.54 da Lei n.º 13.303/2016.</w:t>
      </w:r>
    </w:p>
    <w:p w:rsidR="00014BF0" w:rsidRPr="004166E7" w:rsidRDefault="00014BF0" w:rsidP="00014BF0">
      <w:pPr>
        <w:rPr>
          <w:szCs w:val="20"/>
        </w:rPr>
      </w:pPr>
    </w:p>
    <w:p w:rsidR="005857C8" w:rsidRDefault="005857C8" w:rsidP="005857C8">
      <w:pPr>
        <w:rPr>
          <w:b/>
          <w:szCs w:val="20"/>
        </w:rPr>
      </w:pPr>
      <w:r w:rsidRPr="004166E7">
        <w:rPr>
          <w:b/>
          <w:szCs w:val="20"/>
          <w:u w:val="single"/>
        </w:rPr>
        <w:t>Divulgação do valor orçado:</w:t>
      </w:r>
      <w:r w:rsidRPr="004166E7">
        <w:rPr>
          <w:szCs w:val="20"/>
        </w:rPr>
        <w:t xml:space="preserve"> </w:t>
      </w:r>
      <w:r w:rsidRPr="00870033">
        <w:rPr>
          <w:szCs w:val="20"/>
        </w:rPr>
        <w:t>Tendo em vista que o critério de julgamento é de maior desconto</w:t>
      </w:r>
      <w:r w:rsidR="00A778A8">
        <w:rPr>
          <w:b/>
          <w:szCs w:val="20"/>
        </w:rPr>
        <w:t xml:space="preserve">. </w:t>
      </w:r>
    </w:p>
    <w:p w:rsidR="00A778A8" w:rsidRPr="00870033" w:rsidRDefault="00A778A8" w:rsidP="005857C8">
      <w:pPr>
        <w:rPr>
          <w:b/>
          <w:szCs w:val="20"/>
        </w:rPr>
      </w:pPr>
    </w:p>
    <w:p w:rsidR="00251E70" w:rsidRDefault="00251E70" w:rsidP="000A6CAD">
      <w:pPr>
        <w:spacing w:line="276" w:lineRule="auto"/>
        <w:rPr>
          <w:szCs w:val="20"/>
        </w:rPr>
      </w:pPr>
    </w:p>
    <w:p w:rsidR="00251E70" w:rsidRDefault="00251E70" w:rsidP="000A6CAD">
      <w:pPr>
        <w:spacing w:line="276" w:lineRule="auto"/>
        <w:rPr>
          <w:szCs w:val="20"/>
        </w:rPr>
      </w:pPr>
    </w:p>
    <w:p w:rsidR="000A6CAD" w:rsidRPr="00870033" w:rsidRDefault="00F9085D" w:rsidP="000A6CAD">
      <w:pPr>
        <w:spacing w:line="276" w:lineRule="auto"/>
        <w:rPr>
          <w:szCs w:val="20"/>
        </w:rPr>
      </w:pPr>
      <w:r w:rsidRPr="00870033">
        <w:rPr>
          <w:szCs w:val="20"/>
        </w:rPr>
        <w:t xml:space="preserve">A divulgação no orçamento, no presente caso, é justificada uma vez que </w:t>
      </w:r>
      <w:r w:rsidR="000A6CAD" w:rsidRPr="00870033">
        <w:rPr>
          <w:szCs w:val="20"/>
        </w:rPr>
        <w:t>orçamento de referência servirá como critério para aceitabilidade das propostas, bem como servirão de base para apresentação das propostas das licitantes tendo em vista que o critério de julgamento será o maior desconto.</w:t>
      </w:r>
    </w:p>
    <w:p w:rsidR="00F9085D" w:rsidRPr="00870033" w:rsidRDefault="00F9085D" w:rsidP="00870033">
      <w:pPr>
        <w:spacing w:line="276" w:lineRule="auto"/>
        <w:rPr>
          <w:szCs w:val="20"/>
        </w:rPr>
      </w:pPr>
    </w:p>
    <w:p w:rsidR="006D3383" w:rsidRPr="00A778A8" w:rsidRDefault="00F9085D" w:rsidP="000845A2">
      <w:pPr>
        <w:rPr>
          <w:i/>
          <w:szCs w:val="20"/>
        </w:rPr>
      </w:pPr>
      <w:r w:rsidRPr="00A778A8">
        <w:rPr>
          <w:i/>
          <w:szCs w:val="20"/>
        </w:rPr>
        <w:t xml:space="preserve">Registra-se, nesse mesmo sentido, a recomendação contida no </w:t>
      </w:r>
      <w:r w:rsidR="000A6CAD" w:rsidRPr="00A778A8">
        <w:rPr>
          <w:i/>
          <w:szCs w:val="20"/>
        </w:rPr>
        <w:t>Acór</w:t>
      </w:r>
      <w:r w:rsidRPr="00A778A8">
        <w:rPr>
          <w:i/>
          <w:szCs w:val="20"/>
        </w:rPr>
        <w:t>dão nº 1502/2018 – Plenário TCU, que dispõe:</w:t>
      </w:r>
      <w:r w:rsidR="000A6CAD" w:rsidRPr="00A778A8">
        <w:rPr>
          <w:i/>
          <w:szCs w:val="20"/>
        </w:rPr>
        <w:t xml:space="preserve">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870033" w:rsidRDefault="00870033" w:rsidP="000845A2">
      <w:pPr>
        <w:rPr>
          <w:b/>
          <w:szCs w:val="20"/>
          <w:u w:val="single"/>
        </w:rPr>
      </w:pPr>
    </w:p>
    <w:p w:rsidR="000845A2" w:rsidRPr="000611A7" w:rsidRDefault="00CB235B" w:rsidP="000845A2">
      <w:pPr>
        <w:rPr>
          <w:szCs w:val="20"/>
        </w:rPr>
      </w:pPr>
      <w:r>
        <w:rPr>
          <w:b/>
          <w:szCs w:val="20"/>
          <w:u w:val="single"/>
        </w:rPr>
        <w:t>A</w:t>
      </w:r>
      <w:r w:rsidR="000845A2" w:rsidRPr="00623317">
        <w:rPr>
          <w:b/>
          <w:szCs w:val="20"/>
          <w:u w:val="single"/>
        </w:rPr>
        <w:t xml:space="preserve">provação do </w:t>
      </w:r>
      <w:r w:rsidR="00623317">
        <w:rPr>
          <w:b/>
          <w:szCs w:val="20"/>
          <w:u w:val="single"/>
        </w:rPr>
        <w:t>P</w:t>
      </w:r>
      <w:r w:rsidR="000845A2" w:rsidRPr="00623317">
        <w:rPr>
          <w:b/>
          <w:szCs w:val="20"/>
          <w:u w:val="single"/>
        </w:rPr>
        <w:t xml:space="preserve">rojeto </w:t>
      </w:r>
      <w:r w:rsidR="00623317">
        <w:rPr>
          <w:b/>
          <w:szCs w:val="20"/>
          <w:u w:val="single"/>
        </w:rPr>
        <w:t>B</w:t>
      </w:r>
      <w:r w:rsidR="000845A2" w:rsidRPr="00623317">
        <w:rPr>
          <w:b/>
          <w:szCs w:val="20"/>
          <w:u w:val="single"/>
        </w:rPr>
        <w:t>ásico</w:t>
      </w:r>
      <w:r w:rsidR="00623317">
        <w:rPr>
          <w:szCs w:val="20"/>
        </w:rPr>
        <w:t xml:space="preserve">: </w:t>
      </w:r>
      <w:r w:rsidR="000845A2" w:rsidRPr="000845A2">
        <w:rPr>
          <w:szCs w:val="20"/>
        </w:rPr>
        <w:t xml:space="preserve">O projeto básico </w:t>
      </w:r>
      <w:r w:rsidR="00A778A8">
        <w:rPr>
          <w:szCs w:val="20"/>
        </w:rPr>
        <w:t>deverá ser</w:t>
      </w:r>
      <w:r w:rsidR="000845A2" w:rsidRPr="000845A2">
        <w:rPr>
          <w:szCs w:val="20"/>
        </w:rPr>
        <w:t xml:space="preserve"> aprovado por ato da </w:t>
      </w:r>
      <w:r w:rsidR="000611A7">
        <w:rPr>
          <w:szCs w:val="20"/>
        </w:rPr>
        <w:t>autoridade competente</w:t>
      </w:r>
      <w:r w:rsidR="000845A2" w:rsidRPr="000845A2">
        <w:rPr>
          <w:szCs w:val="20"/>
        </w:rPr>
        <w:t xml:space="preserve">, conforme </w:t>
      </w:r>
      <w:r w:rsidR="00A778A8">
        <w:rPr>
          <w:szCs w:val="20"/>
        </w:rPr>
        <w:t xml:space="preserve">Resolução a ser inserida ao </w:t>
      </w:r>
      <w:r w:rsidR="000845A2" w:rsidRPr="000845A2">
        <w:rPr>
          <w:szCs w:val="20"/>
        </w:rPr>
        <w:t>processo</w:t>
      </w:r>
      <w:r w:rsidR="00A778A8">
        <w:rPr>
          <w:szCs w:val="20"/>
        </w:rPr>
        <w:t xml:space="preserve">. </w:t>
      </w:r>
      <w:r w:rsidR="000611A7">
        <w:rPr>
          <w:szCs w:val="20"/>
        </w:rPr>
        <w:t xml:space="preserve"> </w:t>
      </w:r>
    </w:p>
    <w:p w:rsidR="00803773" w:rsidRDefault="00803773" w:rsidP="000845A2">
      <w:pPr>
        <w:rPr>
          <w:color w:val="0070C0"/>
          <w:szCs w:val="20"/>
        </w:rPr>
      </w:pPr>
    </w:p>
    <w:p w:rsidR="004C14E0" w:rsidRDefault="00083632" w:rsidP="00083632">
      <w:pPr>
        <w:rPr>
          <w:color w:val="FF0000"/>
          <w:szCs w:val="20"/>
        </w:rPr>
      </w:pPr>
      <w:r>
        <w:rPr>
          <w:b/>
          <w:szCs w:val="20"/>
          <w:u w:val="single"/>
        </w:rPr>
        <w:t>Qualificaç</w:t>
      </w:r>
      <w:r w:rsidR="005857C8">
        <w:rPr>
          <w:b/>
          <w:szCs w:val="20"/>
          <w:u w:val="single"/>
        </w:rPr>
        <w:t>ão Técnica</w:t>
      </w:r>
      <w:r w:rsidR="00BC16BB">
        <w:rPr>
          <w:b/>
          <w:szCs w:val="20"/>
          <w:u w:val="single"/>
        </w:rPr>
        <w:t xml:space="preserve"> </w:t>
      </w:r>
      <w:r w:rsidR="00A778A8">
        <w:rPr>
          <w:szCs w:val="20"/>
        </w:rPr>
        <w:t>Os serviços são os mais relevante</w:t>
      </w:r>
      <w:r w:rsidR="00251E70">
        <w:rPr>
          <w:szCs w:val="20"/>
        </w:rPr>
        <w:t xml:space="preserve">s em quantidade e </w:t>
      </w:r>
      <w:proofErr w:type="gramStart"/>
      <w:r w:rsidR="00251E70">
        <w:rPr>
          <w:szCs w:val="20"/>
        </w:rPr>
        <w:t xml:space="preserve">tecnicamente </w:t>
      </w:r>
      <w:r w:rsidR="00A778A8">
        <w:rPr>
          <w:szCs w:val="20"/>
        </w:rPr>
        <w:t xml:space="preserve"> comprovarão</w:t>
      </w:r>
      <w:proofErr w:type="gramEnd"/>
      <w:r w:rsidR="00A778A8">
        <w:rPr>
          <w:szCs w:val="20"/>
        </w:rPr>
        <w:t xml:space="preserve"> a capacidade da empresa em executar o objeto do presente Termo de Referência. </w:t>
      </w:r>
    </w:p>
    <w:p w:rsidR="00CB235B" w:rsidRPr="00CB235B" w:rsidRDefault="00CB235B" w:rsidP="00083632">
      <w:pPr>
        <w:rPr>
          <w:szCs w:val="20"/>
        </w:rPr>
      </w:pPr>
      <w:r w:rsidRPr="00CB235B">
        <w:rPr>
          <w:szCs w:val="20"/>
        </w:rPr>
        <w:t>Justificativa para não aceita</w:t>
      </w:r>
      <w:r w:rsidR="004C14E0">
        <w:rPr>
          <w:szCs w:val="20"/>
        </w:rPr>
        <w:t xml:space="preserve">ção da </w:t>
      </w:r>
      <w:r w:rsidR="004C14E0" w:rsidRPr="00CB235B">
        <w:rPr>
          <w:szCs w:val="20"/>
        </w:rPr>
        <w:t>soma</w:t>
      </w:r>
      <w:r w:rsidRPr="00CB235B">
        <w:rPr>
          <w:szCs w:val="20"/>
        </w:rPr>
        <w:t xml:space="preserve"> de quantitativos de atestados:</w:t>
      </w:r>
      <w:r>
        <w:rPr>
          <w:szCs w:val="20"/>
        </w:rPr>
        <w:t xml:space="preserve"> Necessidade de comprovação de </w:t>
      </w:r>
      <w:r w:rsidR="004C14E0">
        <w:rPr>
          <w:szCs w:val="20"/>
        </w:rPr>
        <w:t>execução e gerenciamento de obras com porte similares</w:t>
      </w:r>
      <w:r w:rsidR="00A778A8">
        <w:rPr>
          <w:szCs w:val="20"/>
        </w:rPr>
        <w:t xml:space="preserve"> e para evitar empresas que não tenham condições de executar a obra. </w:t>
      </w:r>
    </w:p>
    <w:p w:rsidR="00F14917" w:rsidRPr="00C711FC" w:rsidRDefault="00F14917" w:rsidP="000845A2">
      <w:pPr>
        <w:rPr>
          <w:b/>
          <w:i/>
          <w:color w:val="FF0000"/>
          <w:szCs w:val="20"/>
        </w:rPr>
      </w:pPr>
    </w:p>
    <w:p w:rsidR="00DF02ED" w:rsidRDefault="00A017B0" w:rsidP="00A778A8">
      <w:pPr>
        <w:rPr>
          <w:szCs w:val="20"/>
        </w:rPr>
      </w:pPr>
      <w:r>
        <w:rPr>
          <w:b/>
          <w:szCs w:val="20"/>
          <w:u w:val="single"/>
        </w:rPr>
        <w:t>Licença Ambiental:</w:t>
      </w:r>
      <w:r w:rsidR="00D15986">
        <w:rPr>
          <w:szCs w:val="20"/>
        </w:rPr>
        <w:t xml:space="preserve"> </w:t>
      </w:r>
      <w:r w:rsidR="00BC16BB">
        <w:rPr>
          <w:szCs w:val="20"/>
        </w:rPr>
        <w:t xml:space="preserve">Anexada ao processo a Dispensa de Execução para os serviços em questão, emitida pela </w:t>
      </w:r>
      <w:r w:rsidR="00A778A8">
        <w:rPr>
          <w:szCs w:val="20"/>
        </w:rPr>
        <w:t xml:space="preserve">Secretaria de Estado de Meio Ambiente e Desenvolvimento Sustentável do </w:t>
      </w:r>
      <w:r w:rsidR="00A16080">
        <w:rPr>
          <w:szCs w:val="20"/>
        </w:rPr>
        <w:t>Estado de Minas Gerais.</w:t>
      </w:r>
    </w:p>
    <w:p w:rsidR="00FF2E0D" w:rsidRPr="00CD3E83" w:rsidRDefault="00FF2E0D" w:rsidP="000845A2">
      <w:pPr>
        <w:rPr>
          <w:b/>
          <w:szCs w:val="20"/>
        </w:rPr>
      </w:pPr>
    </w:p>
    <w:p w:rsidR="0040590C" w:rsidRPr="00BC16BB" w:rsidRDefault="0040590C">
      <w:pPr>
        <w:spacing w:after="200" w:line="276" w:lineRule="auto"/>
        <w:jc w:val="left"/>
        <w:rPr>
          <w:bCs/>
          <w:i/>
          <w:szCs w:val="20"/>
        </w:rPr>
      </w:pPr>
      <w:r>
        <w:rPr>
          <w:bCs/>
          <w:szCs w:val="20"/>
        </w:rPr>
        <w:br w:type="page"/>
      </w:r>
    </w:p>
    <w:p w:rsidR="0040590C" w:rsidRDefault="00123C9F" w:rsidP="00123C9F">
      <w:pPr>
        <w:pStyle w:val="Legenda"/>
        <w:rPr>
          <w:szCs w:val="20"/>
        </w:rPr>
      </w:pPr>
      <w:bookmarkStart w:id="52" w:name="_Ref450205804"/>
      <w:bookmarkStart w:id="53" w:name="_Ref450206147"/>
      <w:r>
        <w:lastRenderedPageBreak/>
        <w:t xml:space="preserve">Anexo </w:t>
      </w:r>
      <w:r w:rsidR="00CF3DFD">
        <w:fldChar w:fldCharType="begin"/>
      </w:r>
      <w:r>
        <w:instrText xml:space="preserve"> SEQ Anexo \* ROMAN </w:instrText>
      </w:r>
      <w:r w:rsidR="00CF3DFD">
        <w:fldChar w:fldCharType="separate"/>
      </w:r>
      <w:r w:rsidR="00C961A3">
        <w:t>II</w:t>
      </w:r>
      <w:r w:rsidR="00CF3DFD">
        <w:fldChar w:fldCharType="end"/>
      </w:r>
      <w:bookmarkEnd w:id="52"/>
      <w:r w:rsidR="0040590C">
        <w:rPr>
          <w:szCs w:val="20"/>
        </w:rPr>
        <w:t>: M</w:t>
      </w:r>
      <w:r w:rsidR="0040590C" w:rsidRPr="00EB3286">
        <w:rPr>
          <w:szCs w:val="20"/>
        </w:rPr>
        <w:t xml:space="preserve">odelo de </w:t>
      </w:r>
      <w:r w:rsidR="0040590C">
        <w:rPr>
          <w:szCs w:val="20"/>
        </w:rPr>
        <w:t>D</w:t>
      </w:r>
      <w:r w:rsidR="0040590C" w:rsidRPr="00EB3286">
        <w:rPr>
          <w:szCs w:val="20"/>
        </w:rPr>
        <w:t xml:space="preserve">eclaração de </w:t>
      </w:r>
      <w:r w:rsidR="0040590C">
        <w:rPr>
          <w:szCs w:val="20"/>
        </w:rPr>
        <w:t>Conhecimento do Local de Execução dos Serviços</w:t>
      </w:r>
      <w:bookmarkEnd w:id="53"/>
    </w:p>
    <w:p w:rsidR="0040590C" w:rsidRDefault="0040590C" w:rsidP="0040590C"/>
    <w:p w:rsidR="0040590C" w:rsidRDefault="0040590C" w:rsidP="0040590C"/>
    <w:p w:rsidR="00797B58" w:rsidRPr="0040590C" w:rsidRDefault="00797B58" w:rsidP="0040590C">
      <w:pPr>
        <w:jc w:val="center"/>
        <w:rPr>
          <w:b/>
        </w:rPr>
      </w:pPr>
      <w:r w:rsidRPr="0040590C">
        <w:rPr>
          <w:b/>
        </w:rPr>
        <w:t xml:space="preserve">MODELO DE DECLARAÇÃO DE </w:t>
      </w:r>
      <w:r w:rsidR="00883498" w:rsidRPr="0040590C">
        <w:rPr>
          <w:b/>
        </w:rPr>
        <w:t>CONHECIMENTO DO LOCAL DE EXECUÇÃO DOS SERVIÇOS</w:t>
      </w:r>
    </w:p>
    <w:p w:rsidR="00797B58" w:rsidRPr="00EB3286" w:rsidRDefault="00797B58" w:rsidP="00797B58">
      <w:pPr>
        <w:rPr>
          <w:szCs w:val="20"/>
        </w:rPr>
      </w:pPr>
    </w:p>
    <w:p w:rsidR="00797B58" w:rsidRPr="00EB3286" w:rsidRDefault="00797B58" w:rsidP="00797B58">
      <w:pPr>
        <w:rPr>
          <w:szCs w:val="20"/>
        </w:rPr>
      </w:pPr>
    </w:p>
    <w:p w:rsidR="00797B58" w:rsidRPr="00EB3286" w:rsidRDefault="00000EF3" w:rsidP="00797B58">
      <w:pPr>
        <w:rPr>
          <w:szCs w:val="20"/>
        </w:rPr>
      </w:pPr>
      <w:r>
        <w:rPr>
          <w:szCs w:val="20"/>
        </w:rPr>
        <w:t>O</w:t>
      </w:r>
      <w:r w:rsidR="00797B58" w:rsidRPr="00EB3286">
        <w:rPr>
          <w:szCs w:val="20"/>
        </w:rPr>
        <w:t xml:space="preserve"> Licitante </w:t>
      </w:r>
      <w:r w:rsidR="00797B58" w:rsidRPr="00EB3286">
        <w:rPr>
          <w:szCs w:val="20"/>
          <w:u w:val="single"/>
        </w:rPr>
        <w:t>(NOME DA EMPRESA)</w:t>
      </w:r>
      <w:r>
        <w:rPr>
          <w:szCs w:val="20"/>
        </w:rPr>
        <w:t>, inscrito</w:t>
      </w:r>
      <w:r w:rsidR="00797B58" w:rsidRPr="00EB3286">
        <w:rPr>
          <w:szCs w:val="20"/>
        </w:rPr>
        <w:t xml:space="preserve"> no CNPJ/MF nº </w:t>
      </w:r>
      <w:r w:rsidR="00797B58" w:rsidRPr="00EB3286">
        <w:rPr>
          <w:szCs w:val="20"/>
          <w:u w:val="single"/>
        </w:rPr>
        <w:t>(CNPJ DA EMPRESA)</w:t>
      </w:r>
      <w:r w:rsidR="00797B58" w:rsidRPr="00EB3286">
        <w:rPr>
          <w:szCs w:val="20"/>
        </w:rPr>
        <w:t xml:space="preserve">, por seu representante legal (ou responsável técnico) abaixo assinado, declara, sob as penalidades da lei, de que </w:t>
      </w:r>
      <w:r w:rsidR="00883498">
        <w:rPr>
          <w:szCs w:val="20"/>
        </w:rPr>
        <w:t xml:space="preserve">conhece </w:t>
      </w:r>
      <w:r w:rsidR="00797B58" w:rsidRPr="00EB328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Pr>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Cidade, ___/___/201</w:t>
      </w:r>
      <w:r w:rsidR="00332073">
        <w:rPr>
          <w:szCs w:val="20"/>
        </w:rPr>
        <w:t>___</w:t>
      </w:r>
    </w:p>
    <w:p w:rsidR="00797B58" w:rsidRPr="00EB3286" w:rsidRDefault="00797B58" w:rsidP="00797B58">
      <w:pPr>
        <w:rPr>
          <w:szCs w:val="20"/>
        </w:rPr>
      </w:pPr>
    </w:p>
    <w:p w:rsidR="00797B58" w:rsidRPr="00EB3286" w:rsidRDefault="00797B58" w:rsidP="00797B58">
      <w:pPr>
        <w:rPr>
          <w:szCs w:val="20"/>
        </w:rPr>
      </w:pPr>
      <w:r w:rsidRPr="00EB3286">
        <w:rPr>
          <w:szCs w:val="20"/>
        </w:rPr>
        <w:t>____________________________________</w:t>
      </w:r>
    </w:p>
    <w:p w:rsidR="00797B58" w:rsidRPr="00EB3286" w:rsidRDefault="00797B58" w:rsidP="00797B58">
      <w:pPr>
        <w:rPr>
          <w:szCs w:val="20"/>
        </w:rPr>
      </w:pPr>
      <w:r w:rsidRPr="00EB3286">
        <w:rPr>
          <w:szCs w:val="20"/>
        </w:rPr>
        <w:t>Assinatura do representante legal</w:t>
      </w:r>
    </w:p>
    <w:p w:rsidR="00797B58" w:rsidRPr="00EB3286" w:rsidRDefault="00797B58" w:rsidP="00797B58">
      <w:pPr>
        <w:rPr>
          <w:szCs w:val="20"/>
        </w:rPr>
      </w:pPr>
    </w:p>
    <w:p w:rsidR="00797B58" w:rsidRPr="00EB3286" w:rsidRDefault="00797B58" w:rsidP="00797B58">
      <w:pPr>
        <w:rPr>
          <w:rFonts w:eastAsia="Arial Unicode MS"/>
          <w:szCs w:val="20"/>
        </w:rPr>
      </w:pPr>
      <w:r w:rsidRPr="00EB3286">
        <w:rPr>
          <w:szCs w:val="20"/>
        </w:rPr>
        <w:t>Nome: _____________________________</w:t>
      </w:r>
    </w:p>
    <w:p w:rsidR="00797B58" w:rsidRPr="00EB3286" w:rsidRDefault="00797B58" w:rsidP="00797B58">
      <w:pPr>
        <w:rPr>
          <w:szCs w:val="20"/>
        </w:rPr>
      </w:pPr>
    </w:p>
    <w:p w:rsidR="00797B58" w:rsidRPr="00EB3286" w:rsidRDefault="00797B58" w:rsidP="00797B58">
      <w:pPr>
        <w:rPr>
          <w:szCs w:val="20"/>
        </w:rPr>
      </w:pPr>
      <w:r w:rsidRPr="00EB3286">
        <w:rPr>
          <w:szCs w:val="20"/>
        </w:rPr>
        <w:t>Função: ____________________________</w:t>
      </w:r>
    </w:p>
    <w:p w:rsidR="00797B58" w:rsidRPr="00EB3286" w:rsidRDefault="00797B58" w:rsidP="00797B58">
      <w:pPr>
        <w:rPr>
          <w:szCs w:val="20"/>
        </w:rPr>
      </w:pPr>
    </w:p>
    <w:p w:rsidR="00BC16BB" w:rsidRDefault="00797B58" w:rsidP="00123C9F">
      <w:pPr>
        <w:pStyle w:val="Legenda"/>
        <w:rPr>
          <w:szCs w:val="20"/>
        </w:rPr>
      </w:pPr>
      <w:r w:rsidRPr="00EB3286">
        <w:rPr>
          <w:szCs w:val="20"/>
        </w:rPr>
        <w:br w:type="page"/>
      </w:r>
      <w:bookmarkStart w:id="54" w:name="_Ref450206017"/>
      <w:bookmarkStart w:id="55" w:name="_Ref450206149"/>
    </w:p>
    <w:p w:rsidR="00BC16BB" w:rsidRDefault="00BC16BB" w:rsidP="00123C9F">
      <w:pPr>
        <w:pStyle w:val="Legenda"/>
        <w:rPr>
          <w:szCs w:val="20"/>
        </w:rPr>
      </w:pPr>
    </w:p>
    <w:p w:rsidR="00BC16BB" w:rsidRDefault="00BC16BB" w:rsidP="00123C9F">
      <w:pPr>
        <w:pStyle w:val="Legenda"/>
        <w:rPr>
          <w:szCs w:val="20"/>
        </w:rPr>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797B58" w:rsidRPr="00EB3286" w:rsidRDefault="00123C9F" w:rsidP="00123C9F">
      <w:pPr>
        <w:pStyle w:val="Legenda"/>
        <w:rPr>
          <w:szCs w:val="20"/>
        </w:rPr>
      </w:pPr>
      <w:r>
        <w:t xml:space="preserve">Anexo </w:t>
      </w:r>
      <w:r w:rsidR="00CF3DFD">
        <w:fldChar w:fldCharType="begin"/>
      </w:r>
      <w:r>
        <w:instrText xml:space="preserve"> SEQ Anexo \* ROMAN </w:instrText>
      </w:r>
      <w:r w:rsidR="00CF3DFD">
        <w:fldChar w:fldCharType="separate"/>
      </w:r>
      <w:r w:rsidR="00C961A3">
        <w:t>III</w:t>
      </w:r>
      <w:r w:rsidR="00CF3DFD">
        <w:fldChar w:fldCharType="end"/>
      </w:r>
      <w:bookmarkEnd w:id="54"/>
      <w:r w:rsidR="0040590C">
        <w:rPr>
          <w:szCs w:val="20"/>
        </w:rPr>
        <w:t>: Detalhamento dos Encargos Sociais e do BDI</w:t>
      </w:r>
      <w:bookmarkEnd w:id="55"/>
    </w:p>
    <w:p w:rsidR="00797B58" w:rsidRDefault="00797B58" w:rsidP="00797B58">
      <w:pPr>
        <w:rPr>
          <w:szCs w:val="20"/>
        </w:rPr>
      </w:pPr>
    </w:p>
    <w:p w:rsidR="00BC16BB" w:rsidRDefault="00BC16BB" w:rsidP="00797B58">
      <w:pPr>
        <w:rPr>
          <w:szCs w:val="20"/>
        </w:rPr>
      </w:pPr>
    </w:p>
    <w:p w:rsidR="00BC16BB" w:rsidRPr="00EB3286" w:rsidRDefault="00BC16BB"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6E40BE" w:rsidRPr="00EB3286" w:rsidRDefault="00797B58" w:rsidP="006E40BE">
      <w:pPr>
        <w:jc w:val="center"/>
        <w:rPr>
          <w:b/>
          <w:szCs w:val="20"/>
          <w:lang w:eastAsia="pt-BR"/>
        </w:rPr>
      </w:pPr>
      <w:r w:rsidRPr="00EB3286">
        <w:rPr>
          <w:szCs w:val="20"/>
        </w:rPr>
        <w:br w:type="page"/>
      </w:r>
      <w:r w:rsidR="006E40BE" w:rsidRPr="00EB3286">
        <w:rPr>
          <w:b/>
          <w:szCs w:val="20"/>
          <w:lang w:eastAsia="pt-BR"/>
        </w:rPr>
        <w:lastRenderedPageBreak/>
        <w:t xml:space="preserve"> </w:t>
      </w:r>
    </w:p>
    <w:p w:rsidR="00797B58" w:rsidRPr="00EB3286" w:rsidRDefault="00797B58" w:rsidP="00797B58">
      <w:pPr>
        <w:rPr>
          <w:szCs w:val="20"/>
        </w:rPr>
      </w:pPr>
    </w:p>
    <w:p w:rsidR="00797B58" w:rsidRPr="00EB3286" w:rsidRDefault="00797B58" w:rsidP="00FD3D2D">
      <w:pPr>
        <w:pStyle w:val="Legenda"/>
        <w:rPr>
          <w:szCs w:val="20"/>
        </w:rPr>
      </w:pPr>
      <w:bookmarkStart w:id="56" w:name="_Toc352230698"/>
    </w:p>
    <w:p w:rsidR="006E40BE" w:rsidRDefault="006E40BE" w:rsidP="00123C9F">
      <w:pPr>
        <w:pStyle w:val="Legenda"/>
      </w:pPr>
      <w:bookmarkStart w:id="57" w:name="_Ref450205759"/>
      <w:bookmarkStart w:id="58" w:name="_Ref450206152"/>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6E40BE" w:rsidRDefault="006E40BE" w:rsidP="00123C9F">
      <w:pPr>
        <w:pStyle w:val="Legenda"/>
      </w:pPr>
    </w:p>
    <w:p w:rsidR="00797B58" w:rsidRPr="00EB3286" w:rsidRDefault="00123C9F" w:rsidP="00123C9F">
      <w:pPr>
        <w:pStyle w:val="Legenda"/>
        <w:rPr>
          <w:szCs w:val="20"/>
        </w:rPr>
      </w:pPr>
      <w:r>
        <w:t xml:space="preserve">Anexo </w:t>
      </w:r>
      <w:r w:rsidR="00CF3DFD">
        <w:fldChar w:fldCharType="begin"/>
      </w:r>
      <w:r>
        <w:instrText xml:space="preserve"> SEQ Anexo \* ROMAN </w:instrText>
      </w:r>
      <w:r w:rsidR="00CF3DFD">
        <w:fldChar w:fldCharType="separate"/>
      </w:r>
      <w:r w:rsidR="00C961A3">
        <w:t>IV</w:t>
      </w:r>
      <w:r w:rsidR="00CF3DFD">
        <w:fldChar w:fldCharType="end"/>
      </w:r>
      <w:bookmarkEnd w:id="57"/>
      <w:r w:rsidR="00D41CBA">
        <w:rPr>
          <w:szCs w:val="20"/>
        </w:rPr>
        <w:t xml:space="preserve">: </w:t>
      </w:r>
      <w:r w:rsidR="00934AD2">
        <w:rPr>
          <w:szCs w:val="20"/>
        </w:rPr>
        <w:t xml:space="preserve">Projeto Básico / Normas, Especificações Técnicas, </w:t>
      </w:r>
      <w:r w:rsidR="00D41CBA">
        <w:rPr>
          <w:szCs w:val="20"/>
        </w:rPr>
        <w:t xml:space="preserve">Desenhos e </w:t>
      </w:r>
      <w:r w:rsidR="00251E70">
        <w:rPr>
          <w:szCs w:val="20"/>
        </w:rPr>
        <w:t>M</w:t>
      </w:r>
      <w:r w:rsidR="00D41CBA">
        <w:rPr>
          <w:szCs w:val="20"/>
        </w:rPr>
        <w:t>emoriais</w:t>
      </w:r>
      <w:bookmarkEnd w:id="58"/>
    </w:p>
    <w:p w:rsidR="00797B58" w:rsidRPr="00EB3286" w:rsidRDefault="00797B58" w:rsidP="00797B58">
      <w:pPr>
        <w:rPr>
          <w:szCs w:val="20"/>
        </w:rPr>
      </w:pPr>
    </w:p>
    <w:p w:rsidR="00797B58" w:rsidRPr="00EB3286" w:rsidRDefault="00797B58" w:rsidP="00797B58">
      <w:pPr>
        <w:rPr>
          <w:szCs w:val="20"/>
        </w:rPr>
      </w:pPr>
    </w:p>
    <w:p w:rsidR="00797B58" w:rsidRDefault="00797B58" w:rsidP="00797B58">
      <w:pPr>
        <w:rPr>
          <w:szCs w:val="20"/>
        </w:rPr>
      </w:pPr>
    </w:p>
    <w:p w:rsidR="00934AD2" w:rsidRDefault="00934AD2" w:rsidP="00797B58">
      <w:pPr>
        <w:rPr>
          <w:szCs w:val="20"/>
        </w:rPr>
      </w:pPr>
    </w:p>
    <w:bookmarkEnd w:id="56"/>
    <w:p w:rsidR="00797B58" w:rsidRPr="00EB3286" w:rsidRDefault="00797B58" w:rsidP="00797B58">
      <w:pPr>
        <w:jc w:val="center"/>
        <w:rPr>
          <w:b/>
          <w:szCs w:val="20"/>
        </w:rPr>
      </w:pPr>
      <w:r w:rsidRPr="00EB3286">
        <w:rPr>
          <w:b/>
          <w:szCs w:val="20"/>
        </w:rPr>
        <w:t>(GRAVADO EM ARQUIVO SEPARADO)</w:t>
      </w:r>
    </w:p>
    <w:p w:rsidR="006E40BE" w:rsidRDefault="00797B58" w:rsidP="00123C9F">
      <w:pPr>
        <w:pStyle w:val="Legenda"/>
        <w:rPr>
          <w:szCs w:val="20"/>
        </w:rPr>
      </w:pPr>
      <w:r w:rsidRPr="00EB3286">
        <w:rPr>
          <w:szCs w:val="20"/>
        </w:rPr>
        <w:br w:type="page"/>
      </w:r>
      <w:bookmarkStart w:id="59" w:name="_Ref450206111"/>
      <w:bookmarkStart w:id="60" w:name="_Ref450206154"/>
    </w:p>
    <w:p w:rsidR="006E40BE" w:rsidRDefault="006E40BE" w:rsidP="00123C9F">
      <w:pPr>
        <w:pStyle w:val="Legenda"/>
        <w:rPr>
          <w:szCs w:val="20"/>
        </w:rPr>
      </w:pPr>
    </w:p>
    <w:p w:rsidR="006E40BE" w:rsidRDefault="006E40BE" w:rsidP="00123C9F">
      <w:pPr>
        <w:pStyle w:val="Legenda"/>
        <w:rPr>
          <w:szCs w:val="20"/>
        </w:rPr>
      </w:pPr>
    </w:p>
    <w:p w:rsidR="00411C49" w:rsidRDefault="00411C49" w:rsidP="00411C49"/>
    <w:p w:rsidR="00411C49" w:rsidRPr="00411C49" w:rsidRDefault="00411C49" w:rsidP="00411C49">
      <w:pPr>
        <w:jc w:val="center"/>
        <w:rPr>
          <w:b/>
        </w:rPr>
      </w:pPr>
      <w:r w:rsidRPr="00411C49">
        <w:rPr>
          <w:b/>
        </w:rPr>
        <w:t>ESPECIFICAÇÕES TÉCNICAS</w:t>
      </w:r>
    </w:p>
    <w:p w:rsidR="00411C49" w:rsidRPr="00411C49" w:rsidRDefault="00411C49" w:rsidP="00411C49"/>
    <w:p w:rsidR="00411C49" w:rsidRDefault="00411C49" w:rsidP="00411C49">
      <w:pPr>
        <w:numPr>
          <w:ilvl w:val="0"/>
          <w:numId w:val="33"/>
        </w:numPr>
        <w:rPr>
          <w:b/>
        </w:rPr>
      </w:pPr>
      <w:r w:rsidRPr="00411C49">
        <w:rPr>
          <w:b/>
        </w:rPr>
        <w:t>OBJETIVO</w:t>
      </w:r>
    </w:p>
    <w:p w:rsidR="00411C49" w:rsidRPr="00411C49" w:rsidRDefault="00411C49" w:rsidP="00411C49">
      <w:pPr>
        <w:ind w:left="360"/>
        <w:rPr>
          <w:b/>
        </w:rPr>
      </w:pPr>
    </w:p>
    <w:p w:rsidR="006C432F" w:rsidRPr="00EA7438" w:rsidRDefault="00411C49" w:rsidP="006C432F">
      <w:pPr>
        <w:ind w:left="284"/>
      </w:pPr>
      <w:r w:rsidRPr="00411C49">
        <w:t xml:space="preserve">1.1. </w:t>
      </w:r>
      <w:r w:rsidRPr="00411C49">
        <w:tab/>
      </w:r>
      <w:r w:rsidR="006C432F">
        <w:t>E</w:t>
      </w:r>
      <w:r w:rsidR="006C432F" w:rsidRPr="00EA7438">
        <w:t>xecução de obras de drenagem e pavimentação em blocos de concreto sextavados, na comunidade</w:t>
      </w:r>
      <w:r w:rsidR="006C432F">
        <w:t xml:space="preserve"> rural</w:t>
      </w:r>
      <w:r w:rsidR="006C432F" w:rsidRPr="00EA7438">
        <w:t xml:space="preserve"> de </w:t>
      </w:r>
      <w:r w:rsidR="006C432F">
        <w:t>V</w:t>
      </w:r>
      <w:r w:rsidR="006C432F" w:rsidRPr="00EA7438">
        <w:t xml:space="preserve">ila </w:t>
      </w:r>
      <w:r w:rsidR="006C432F">
        <w:t>A</w:t>
      </w:r>
      <w:r w:rsidR="006C432F" w:rsidRPr="00EA7438">
        <w:t xml:space="preserve">lexandre </w:t>
      </w:r>
      <w:r w:rsidR="006C432F">
        <w:t>M</w:t>
      </w:r>
      <w:r w:rsidR="006C432F" w:rsidRPr="00EA7438">
        <w:t xml:space="preserve">ascarenhas com área total de 2.231,24 m², no município de </w:t>
      </w:r>
      <w:r w:rsidR="006C432F">
        <w:t>G</w:t>
      </w:r>
      <w:r w:rsidR="006C432F" w:rsidRPr="00EA7438">
        <w:t>ouveia, na área de atuação da 1</w:t>
      </w:r>
      <w:r w:rsidR="006C432F">
        <w:t xml:space="preserve">ª Superintendência Regional da </w:t>
      </w:r>
      <w:proofErr w:type="spellStart"/>
      <w:r w:rsidR="006C432F">
        <w:t>C</w:t>
      </w:r>
      <w:r w:rsidR="006C432F" w:rsidRPr="00EA7438">
        <w:t>odevasf</w:t>
      </w:r>
      <w:proofErr w:type="spellEnd"/>
      <w:r w:rsidR="006C432F" w:rsidRPr="00EA7438">
        <w:t xml:space="preserve">, no estado de </w:t>
      </w:r>
      <w:r w:rsidR="006C432F">
        <w:t>M</w:t>
      </w:r>
      <w:r w:rsidR="006C432F" w:rsidRPr="00EA7438">
        <w:t xml:space="preserve">inas </w:t>
      </w:r>
      <w:r w:rsidR="006C432F">
        <w:t>Gerais.</w:t>
      </w:r>
    </w:p>
    <w:p w:rsidR="00411C49" w:rsidRPr="00411C49" w:rsidRDefault="00411C49" w:rsidP="00411C49">
      <w:pPr>
        <w:rPr>
          <w:b/>
          <w:bCs/>
        </w:rPr>
      </w:pPr>
    </w:p>
    <w:p w:rsidR="00411C49" w:rsidRPr="00411C49" w:rsidRDefault="00411C49" w:rsidP="00411C49">
      <w:pPr>
        <w:rPr>
          <w:b/>
          <w:bCs/>
        </w:rPr>
      </w:pPr>
    </w:p>
    <w:p w:rsidR="00411C49" w:rsidRDefault="00411C49" w:rsidP="00411C49">
      <w:pPr>
        <w:rPr>
          <w:b/>
        </w:rPr>
      </w:pPr>
      <w:r w:rsidRPr="00411C49">
        <w:rPr>
          <w:b/>
        </w:rPr>
        <w:t>2.0 DISPOSIÇÕES GERAIS</w:t>
      </w:r>
    </w:p>
    <w:p w:rsidR="00411C49" w:rsidRPr="00411C49" w:rsidRDefault="00411C49" w:rsidP="00411C49">
      <w:pPr>
        <w:rPr>
          <w:b/>
        </w:rPr>
      </w:pPr>
    </w:p>
    <w:p w:rsidR="00411C49" w:rsidRPr="00411C49" w:rsidRDefault="00411C49" w:rsidP="00411C49">
      <w:r w:rsidRPr="00411C49">
        <w:t>2.1. As obras contratadas serão executadas rigorosamente de acordo com estas especificações, Normas da ABNT, projetos e demais elementos nele referidos;</w:t>
      </w:r>
    </w:p>
    <w:p w:rsidR="00411C49" w:rsidRPr="00411C49" w:rsidRDefault="00411C49" w:rsidP="00411C49">
      <w:r w:rsidRPr="00411C49">
        <w:t>2.2. Todos os materiais serão fornecidos pela Empreiteira, salvo disposição em contrário nestas especificações;</w:t>
      </w:r>
    </w:p>
    <w:p w:rsidR="00411C49" w:rsidRPr="00411C49" w:rsidRDefault="00411C49" w:rsidP="00411C49">
      <w:r w:rsidRPr="00411C49">
        <w:t>2.3. Toda a mão-de-obra será fornecida pela Empreiteira, salvo disposição em contrário nestas especificações;</w:t>
      </w:r>
    </w:p>
    <w:p w:rsidR="00411C49" w:rsidRPr="00411C49" w:rsidRDefault="00411C49" w:rsidP="00411C49">
      <w:r w:rsidRPr="00411C49">
        <w:t>2.4. Serão impugnados pela Fiscalização todos os trabalhos que não satisfaçam às condições contratuais;</w:t>
      </w:r>
    </w:p>
    <w:p w:rsidR="00411C49" w:rsidRPr="00411C49" w:rsidRDefault="00411C49" w:rsidP="00411C49">
      <w:r w:rsidRPr="00411C49">
        <w:t>2.5. Ficará a Empreiteira obrigada a demolir e a refazer os trabalhos impugnados logo após a oficialização pela Contratante, ficando por sua conta exclusiva as despesas decorrentes dessas providências;</w:t>
      </w:r>
    </w:p>
    <w:p w:rsidR="00411C49" w:rsidRPr="00411C49" w:rsidRDefault="00411C49" w:rsidP="00411C49">
      <w:r w:rsidRPr="00411C49">
        <w:t>2.6. Os materiais a serem empregados deverão ser novos, adequados aos tipos de obras a serem executados e atenderem às Especificações. Em nenhuma hipótese será admitido o uso de resquícios de materiais de outras obras;</w:t>
      </w:r>
    </w:p>
    <w:p w:rsidR="00411C49" w:rsidRPr="00411C49" w:rsidRDefault="00411C49" w:rsidP="00411C49">
      <w:r w:rsidRPr="00411C49">
        <w:t>2.7. A Empreiteira manterá na obra engenheiros, mestres, operários e funcionários administrativos em número e especialização compatíveis com a natureza das obras, bem como materiais em quantidades suficientes para execução dos trabalhos;</w:t>
      </w:r>
    </w:p>
    <w:p w:rsidR="00411C49" w:rsidRPr="00411C49" w:rsidRDefault="00411C49" w:rsidP="00411C49">
      <w:r w:rsidRPr="00411C49">
        <w:t>2.8. A Empreiteira será responsável pelos danos causados a Contratante e a terceiros, decorrentes de sua negligência, imperícia e omissão;</w:t>
      </w:r>
    </w:p>
    <w:p w:rsidR="00411C49" w:rsidRPr="00411C49" w:rsidRDefault="00411C49" w:rsidP="00411C49">
      <w:r w:rsidRPr="00411C49">
        <w:t>2.9. Será mantido, pela Empreiteira, perfeito e ininterrupto serviço de vigilância nos recintos de trabalho, cabendo-lhe toda a responsabilidade por quaisquer danos decorrentes de negligência durante a execução das obras, até a entrega definitiva;</w:t>
      </w:r>
    </w:p>
    <w:p w:rsidR="00411C49" w:rsidRPr="00411C49" w:rsidRDefault="00411C49" w:rsidP="00411C49">
      <w:r w:rsidRPr="00411C49">
        <w:t>2.10. A utilização de equipamentos, aparelhos e ferramentas deverão ser apropriados a cada serviço;</w:t>
      </w:r>
    </w:p>
    <w:p w:rsidR="00411C49" w:rsidRPr="00411C49" w:rsidRDefault="00411C49" w:rsidP="00411C49">
      <w:r w:rsidRPr="00411C49">
        <w:t>2.11. Cabe à Empreiteira elaborar, de acordo com as necessidades da obra ou a pedido da Fiscalização, desenhos de detalhes de execução, os quais serão previamente examinados e autenticados, se for o caso, pela Contratante.</w:t>
      </w:r>
    </w:p>
    <w:p w:rsidR="00411C49" w:rsidRPr="00411C49" w:rsidRDefault="00411C49" w:rsidP="00411C49"/>
    <w:p w:rsidR="00411C49" w:rsidRPr="00411C49" w:rsidRDefault="00411C49" w:rsidP="00411C49"/>
    <w:p w:rsidR="00411C49" w:rsidRPr="00411C49" w:rsidRDefault="00411C49" w:rsidP="00411C49">
      <w:pPr>
        <w:rPr>
          <w:b/>
        </w:rPr>
      </w:pPr>
      <w:r w:rsidRPr="00411C49">
        <w:rPr>
          <w:b/>
        </w:rPr>
        <w:t>3.0 SERVIÇOS PRELIMINARES</w:t>
      </w:r>
    </w:p>
    <w:p w:rsidR="00411C49" w:rsidRDefault="00411C49" w:rsidP="00411C49">
      <w:pPr>
        <w:rPr>
          <w:b/>
        </w:rPr>
      </w:pPr>
      <w:r w:rsidRPr="00411C49">
        <w:rPr>
          <w:b/>
        </w:rPr>
        <w:t>3.1 Mobilização e Desmobilização:</w:t>
      </w:r>
    </w:p>
    <w:p w:rsidR="00411C49" w:rsidRPr="00411C49" w:rsidRDefault="00411C49" w:rsidP="00411C49">
      <w:pPr>
        <w:rPr>
          <w:b/>
        </w:rPr>
      </w:pPr>
    </w:p>
    <w:p w:rsidR="00411C49" w:rsidRPr="00411C49" w:rsidRDefault="00411C49" w:rsidP="00411C49">
      <w:r w:rsidRPr="00411C49">
        <w:t xml:space="preserve">       A Empreiteira deverá tomar todas as providências relativas à mobilização imediatamente após assinatura do contrato, de forma a poder dar início efetivo e concluir a obra dentro do prazo contratual.</w:t>
      </w:r>
    </w:p>
    <w:p w:rsidR="00411C49" w:rsidRPr="00411C49" w:rsidRDefault="00411C49" w:rsidP="00411C49">
      <w:r w:rsidRPr="00411C49">
        <w:t xml:space="preserve">       No final da obra, a Empreiteira deverá remover todas as instalações do Canteiro de Obras, equipamentos, construções provisórias, detritos e restos de materiais, de modo a entregar as áreas utilizadas totalmente limpas.</w:t>
      </w:r>
    </w:p>
    <w:p w:rsidR="00411C49" w:rsidRPr="00411C49" w:rsidRDefault="00411C49" w:rsidP="00411C49">
      <w:r w:rsidRPr="00411C49">
        <w:t xml:space="preserve">       Os custos correspondentes a estes serviços incluem, mas não se limitam necessariamente aos seguintes:</w:t>
      </w:r>
    </w:p>
    <w:p w:rsidR="00411C49" w:rsidRPr="00411C49" w:rsidRDefault="00411C49" w:rsidP="00411C49">
      <w:r w:rsidRPr="00411C49">
        <w:t>•</w:t>
      </w:r>
      <w:r w:rsidRPr="00411C49">
        <w:tab/>
        <w:t>Despesas relativas ao transporte de todo o equipamento de construção, de propriedade da Empreiteira ou sublocado, até o canteiro de obra e sua posterior retirada;</w:t>
      </w:r>
    </w:p>
    <w:p w:rsidR="00411C49" w:rsidRPr="00411C49" w:rsidRDefault="00411C49" w:rsidP="00411C49">
      <w:r w:rsidRPr="00411C49">
        <w:t>•</w:t>
      </w:r>
      <w:r w:rsidRPr="00411C49">
        <w:tab/>
        <w:t>Despesas relativas à movimentação de todo o pessoal ligado à Empreiteira ou às suas subempreiteiras, em qualquer tempo, até o canteiro de obras e posterior regresso a seus locais de origem.</w:t>
      </w:r>
    </w:p>
    <w:p w:rsidR="00411C49" w:rsidRPr="00411C49" w:rsidRDefault="00411C49" w:rsidP="00411C49">
      <w:r w:rsidRPr="00411C49">
        <w:lastRenderedPageBreak/>
        <w:t>•</w:t>
      </w:r>
      <w:r w:rsidRPr="00411C49">
        <w:tab/>
        <w:t xml:space="preserve">Despesas relativas à </w:t>
      </w:r>
      <w:proofErr w:type="spellStart"/>
      <w:r w:rsidRPr="00411C49">
        <w:t>infra-estrutura</w:t>
      </w:r>
      <w:proofErr w:type="spellEnd"/>
      <w:r w:rsidRPr="00411C49">
        <w:t xml:space="preserve"> do canteiro necessária para a execução da obra;</w:t>
      </w:r>
    </w:p>
    <w:p w:rsidR="00411C49" w:rsidRPr="00411C49" w:rsidRDefault="00411C49" w:rsidP="00411C49">
      <w:r w:rsidRPr="00411C49">
        <w:t>•</w:t>
      </w:r>
      <w:r w:rsidRPr="00411C49">
        <w:tab/>
        <w:t>Despesas relativas à construção manutenção de caminhos de serviço, quando necessário;</w:t>
      </w:r>
    </w:p>
    <w:p w:rsidR="00411C49" w:rsidRPr="00411C49" w:rsidRDefault="00411C49" w:rsidP="00411C49">
      <w:r w:rsidRPr="00411C49">
        <w:t xml:space="preserve">       O serviço de “Mobilização e desmobilização” será pago por preço unitário contratual e conforme medição aprovada pela Fiscalização, sendo 25% do valor proposto para o item na primeira medição. Os 25% correspondentes restantes serão medidos e pagos após efetiva mobilização de equipamentos e pessoal. Os 50% restantes, referente à Desmobilização serão pagos na </w:t>
      </w:r>
      <w:proofErr w:type="spellStart"/>
      <w:r w:rsidRPr="00411C49">
        <w:t>ultima</w:t>
      </w:r>
      <w:proofErr w:type="spellEnd"/>
      <w:r w:rsidRPr="00411C49">
        <w:t xml:space="preserve"> medição, após total desmobilização de todo o equipamento e pessoal, bem como os encargos e outras despesas necessárias.</w:t>
      </w:r>
    </w:p>
    <w:p w:rsidR="00411C49" w:rsidRPr="00411C49" w:rsidRDefault="00411C49" w:rsidP="00411C49">
      <w:pPr>
        <w:numPr>
          <w:ilvl w:val="2"/>
          <w:numId w:val="32"/>
        </w:numPr>
        <w:rPr>
          <w:b/>
        </w:rPr>
      </w:pPr>
    </w:p>
    <w:p w:rsidR="00411C49" w:rsidRPr="00411C49" w:rsidRDefault="00411C49" w:rsidP="00411C49">
      <w:pPr>
        <w:rPr>
          <w:b/>
        </w:rPr>
      </w:pPr>
      <w:r w:rsidRPr="00411C49">
        <w:rPr>
          <w:b/>
        </w:rPr>
        <w:t>3.2 Administração local e Manutenção do Canteiro (AL):</w:t>
      </w:r>
    </w:p>
    <w:p w:rsidR="00411C49" w:rsidRPr="00411C49" w:rsidRDefault="00411C49" w:rsidP="00411C49">
      <w:pPr>
        <w:rPr>
          <w:b/>
        </w:rPr>
      </w:pPr>
    </w:p>
    <w:p w:rsidR="00411C49" w:rsidRPr="00411C49" w:rsidRDefault="00411C49" w:rsidP="00411C49">
      <w:r w:rsidRPr="00411C49">
        <w:t>Administração Local e manutenção do canteiro (AL) – será pago conforme o percentual de serviços executados no período, conforme a fórmula abaixo, limitando-se ao recurso total destinado para o item: %AL = (Valor da Medição Sem AL / Valor do Contrato (incluso aditivo financeiro) Sem AL)</w:t>
      </w:r>
    </w:p>
    <w:p w:rsidR="00411C49" w:rsidRPr="00411C49" w:rsidRDefault="00411C49" w:rsidP="00411C49">
      <w:r w:rsidRPr="00411C49">
        <w:t>Administração Local e manutenção do canteiro (AL) terão como unidade na planilha orçamentária “global” e será pago o quantitativo do percentual em número inteiro em valor absoluto com no máximo duas casas decimais.</w:t>
      </w:r>
    </w:p>
    <w:p w:rsidR="00411C49" w:rsidRPr="00411C49" w:rsidRDefault="00411C49" w:rsidP="00411C49"/>
    <w:p w:rsidR="00411C49" w:rsidRPr="00411C49" w:rsidRDefault="00411C49" w:rsidP="00411C49">
      <w:pPr>
        <w:numPr>
          <w:ilvl w:val="2"/>
          <w:numId w:val="32"/>
        </w:numPr>
        <w:rPr>
          <w:b/>
        </w:rPr>
      </w:pPr>
    </w:p>
    <w:p w:rsidR="00411C49" w:rsidRPr="00411C49" w:rsidRDefault="00411C49" w:rsidP="00411C49">
      <w:pPr>
        <w:numPr>
          <w:ilvl w:val="2"/>
          <w:numId w:val="32"/>
        </w:numPr>
        <w:rPr>
          <w:b/>
        </w:rPr>
      </w:pPr>
    </w:p>
    <w:p w:rsidR="00411C49" w:rsidRPr="00411C49" w:rsidRDefault="00411C49" w:rsidP="00411C49">
      <w:pPr>
        <w:numPr>
          <w:ilvl w:val="2"/>
          <w:numId w:val="32"/>
        </w:numPr>
        <w:rPr>
          <w:b/>
        </w:rPr>
      </w:pPr>
      <w:r w:rsidRPr="00411C49">
        <w:rPr>
          <w:b/>
        </w:rPr>
        <w:t>3.3 Fornecimento e Instalação de Placa de Obra:</w:t>
      </w:r>
    </w:p>
    <w:p w:rsidR="00411C49" w:rsidRPr="00411C49" w:rsidRDefault="00411C49" w:rsidP="00411C49"/>
    <w:p w:rsidR="00411C49" w:rsidRPr="00411C49" w:rsidRDefault="00411C49" w:rsidP="00411C49">
      <w:r w:rsidRPr="00411C49">
        <w:t>O fornecimento da placa de identificação da obra ficará a cargo da Contratada, que providenciará sua confecção, devendo a sua instalação se dar em local definido pela Fiscalização.</w:t>
      </w:r>
    </w:p>
    <w:p w:rsidR="00411C49" w:rsidRPr="00411C49" w:rsidRDefault="00411C49" w:rsidP="00411C49">
      <w:pPr>
        <w:rPr>
          <w:b/>
        </w:rPr>
      </w:pPr>
    </w:p>
    <w:p w:rsidR="00411C49" w:rsidRDefault="00411C49" w:rsidP="00411C49">
      <w:pPr>
        <w:rPr>
          <w:b/>
        </w:rPr>
      </w:pPr>
      <w:r w:rsidRPr="00411C49">
        <w:rPr>
          <w:b/>
        </w:rPr>
        <w:t xml:space="preserve">3.4 Serviços Topográficos </w:t>
      </w:r>
    </w:p>
    <w:p w:rsidR="00411C49" w:rsidRPr="00411C49" w:rsidRDefault="00411C49" w:rsidP="00411C49">
      <w:pPr>
        <w:rPr>
          <w:b/>
        </w:rPr>
      </w:pPr>
    </w:p>
    <w:p w:rsidR="00411C49" w:rsidRPr="00411C49" w:rsidRDefault="00411C49" w:rsidP="00411C49">
      <w:r w:rsidRPr="00411C49">
        <w:t xml:space="preserve">Todo o serviço será de responsabilidade da Empreiteira, </w:t>
      </w:r>
      <w:proofErr w:type="gramStart"/>
      <w:r w:rsidRPr="00411C49">
        <w:t>inclusive  o</w:t>
      </w:r>
      <w:proofErr w:type="gramEnd"/>
      <w:r w:rsidRPr="00411C49">
        <w:t xml:space="preserve"> fornecimento e construção de todos os piquetes, testemunhos e gabaritos, equipamentos, materiais e mão-de-obra necessários para a execução dos trabalhos de locação das obras.</w:t>
      </w:r>
    </w:p>
    <w:p w:rsidR="00411C49" w:rsidRPr="00411C49" w:rsidRDefault="00411C49" w:rsidP="00411C49"/>
    <w:p w:rsidR="00411C49" w:rsidRPr="00411C49" w:rsidRDefault="00411C49" w:rsidP="00411C49">
      <w:r w:rsidRPr="00411C49">
        <w:t>Será responsabilidade da Empreiteira manter todas as estacas e marcos até que seja autorizada a removê-los.</w:t>
      </w:r>
    </w:p>
    <w:p w:rsidR="00411C49" w:rsidRPr="00411C49" w:rsidRDefault="00411C49" w:rsidP="00411C49"/>
    <w:p w:rsidR="00411C49" w:rsidRPr="00411C49" w:rsidRDefault="00411C49" w:rsidP="00411C49">
      <w:r w:rsidRPr="00411C49">
        <w:t>A CODEVASF fará verificações à medida que os trabalhos progredirem, a fim de conferir as linhas e níveis estabelecidos pela Empreiteira e determinar a fiel execução da obra com relação às exigências dos Documentos de Contrato.  Tais verificações, feitas pela CODEVASF, não desobrigarão a Empreiteira de sua responsabilidade de executar a obra de acordo com os Documentos de Contrato.</w:t>
      </w:r>
    </w:p>
    <w:p w:rsidR="00411C49" w:rsidRPr="00411C49" w:rsidRDefault="00411C49" w:rsidP="00411C49"/>
    <w:p w:rsidR="00411C49" w:rsidRPr="00411C49" w:rsidRDefault="00411C49" w:rsidP="00411C49">
      <w:r w:rsidRPr="00411C49">
        <w:t>A Empreiteira é responsável única pela locação da obra, a partir dos elementos básicos fornecidos (projetos).</w:t>
      </w:r>
    </w:p>
    <w:p w:rsidR="00411C49" w:rsidRPr="00411C49" w:rsidRDefault="00411C49" w:rsidP="00411C49"/>
    <w:p w:rsidR="00411C49" w:rsidRPr="00411C49" w:rsidRDefault="00411C49" w:rsidP="00411C49">
      <w:r w:rsidRPr="00411C49">
        <w:t>Quaisquer erros de locação cometidos pela Empreiteira e que ocasionem falhas, danos ou qualquer outra irregularidade na obra executada obrigam a Empreiteira a demolir e refazer a parte afetada da obra, sem qualquer ônus para a CODEVASF, dentro do prazo indicado pela mesma.</w:t>
      </w:r>
    </w:p>
    <w:p w:rsidR="00411C49" w:rsidRPr="00411C49" w:rsidRDefault="00411C49" w:rsidP="00411C49"/>
    <w:p w:rsidR="00411C49" w:rsidRPr="00411C49" w:rsidRDefault="00411C49" w:rsidP="00411C49">
      <w:r w:rsidRPr="00411C49">
        <w:t xml:space="preserve">Estarão também a cargo da Empreiteira os trabalhos de cadastramento das obras durante a sua construção, para fornecer os dados suficientes para a elaboração dos desenhos e dos relatórios "as </w:t>
      </w:r>
      <w:proofErr w:type="spellStart"/>
      <w:r w:rsidRPr="00411C49">
        <w:t>built</w:t>
      </w:r>
      <w:proofErr w:type="spellEnd"/>
      <w:r w:rsidRPr="00411C49">
        <w:t>", assim como todas as outras informações necessárias para a elaboração dos mesmos.</w:t>
      </w:r>
    </w:p>
    <w:p w:rsidR="00411C49" w:rsidRPr="00411C49" w:rsidRDefault="00411C49" w:rsidP="00411C49"/>
    <w:p w:rsidR="00411C49" w:rsidRPr="00411C49" w:rsidRDefault="00411C49" w:rsidP="00411C49">
      <w:pPr>
        <w:rPr>
          <w:b/>
        </w:rPr>
      </w:pPr>
    </w:p>
    <w:p w:rsidR="00411C49" w:rsidRPr="00411C49" w:rsidRDefault="00411C49" w:rsidP="00411C49">
      <w:pPr>
        <w:numPr>
          <w:ilvl w:val="0"/>
          <w:numId w:val="40"/>
        </w:numPr>
        <w:rPr>
          <w:b/>
        </w:rPr>
      </w:pPr>
      <w:r w:rsidRPr="00411C49">
        <w:rPr>
          <w:b/>
        </w:rPr>
        <w:t>TERRAPLENAGEM</w:t>
      </w:r>
    </w:p>
    <w:p w:rsidR="00411C49" w:rsidRPr="00411C49" w:rsidRDefault="00411C49" w:rsidP="00411C49">
      <w:pPr>
        <w:rPr>
          <w:b/>
        </w:rPr>
      </w:pPr>
    </w:p>
    <w:p w:rsidR="007069C4" w:rsidRPr="007069C4" w:rsidRDefault="00411C49" w:rsidP="007069C4">
      <w:pPr>
        <w:numPr>
          <w:ilvl w:val="0"/>
          <w:numId w:val="20"/>
        </w:numPr>
        <w:rPr>
          <w:b/>
        </w:rPr>
      </w:pPr>
      <w:r w:rsidRPr="00411C49">
        <w:t xml:space="preserve"> </w:t>
      </w:r>
      <w:r w:rsidR="007069C4" w:rsidRPr="007069C4">
        <w:rPr>
          <w:b/>
        </w:rPr>
        <w:t>4.0 SUBLEITO E BASE</w:t>
      </w:r>
    </w:p>
    <w:p w:rsidR="007069C4" w:rsidRPr="007069C4" w:rsidRDefault="007069C4" w:rsidP="007069C4">
      <w:pPr>
        <w:rPr>
          <w:b/>
        </w:rPr>
      </w:pPr>
      <w:r w:rsidRPr="007069C4">
        <w:rPr>
          <w:b/>
        </w:rPr>
        <w:t>4.1 Escavação e Carga com trator e carregadeira (Material de 1ª Cat. DMT, h=15 cm):</w:t>
      </w:r>
    </w:p>
    <w:p w:rsidR="007069C4" w:rsidRPr="007069C4" w:rsidRDefault="007069C4" w:rsidP="007069C4">
      <w:r w:rsidRPr="007069C4">
        <w:t xml:space="preserve">       Entende-se como tal todo o material da base/subleito solto ou moderadamente coeso, tais como cascalhos, areias, </w:t>
      </w:r>
      <w:proofErr w:type="spellStart"/>
      <w:r w:rsidRPr="007069C4">
        <w:t>siltes</w:t>
      </w:r>
      <w:proofErr w:type="spellEnd"/>
      <w:r w:rsidRPr="007069C4">
        <w:t xml:space="preserve"> ou argilas, ou quaisquer de suas misturas, com ou sem componentes orgânicos, formados por agregação natural, que possam ser escavados com ferramentas de mão ou </w:t>
      </w:r>
      <w:r w:rsidRPr="007069C4">
        <w:lastRenderedPageBreak/>
        <w:t>maquinaria convencional para esse tipo de trabalho. Considerar-se-á também 1ª categoria a fração de rocha, pedra solta e pedregulho que tenha, isoladamente, diâmetro igual ou inferior a 0,20 m qualquer que seja o teor de umidade que apresente, e, em geral, todo o tipo de material que não possa ser classificado como de 2ª ou 3ª categoria. Os transportes que excederem a distância de 1000 m, serão pagos como momento extraordinário de transporte conforme item de planilha.</w:t>
      </w:r>
    </w:p>
    <w:p w:rsidR="007069C4" w:rsidRPr="007069C4" w:rsidRDefault="007069C4" w:rsidP="007069C4">
      <w:r w:rsidRPr="007069C4">
        <w:t xml:space="preserve">. </w:t>
      </w:r>
    </w:p>
    <w:p w:rsidR="007069C4" w:rsidRPr="007069C4" w:rsidRDefault="007069C4" w:rsidP="007069C4">
      <w:pPr>
        <w:rPr>
          <w:b/>
        </w:rPr>
      </w:pPr>
      <w:r w:rsidRPr="007069C4">
        <w:rPr>
          <w:b/>
        </w:rPr>
        <w:t>4.3. Regularização do subleito/base:</w:t>
      </w:r>
    </w:p>
    <w:p w:rsidR="007069C4" w:rsidRPr="007069C4" w:rsidRDefault="007069C4" w:rsidP="007069C4">
      <w:pPr>
        <w:rPr>
          <w:b/>
        </w:rPr>
      </w:pPr>
    </w:p>
    <w:p w:rsidR="007069C4" w:rsidRPr="007069C4" w:rsidRDefault="007069C4" w:rsidP="007069C4">
      <w:r w:rsidRPr="007069C4">
        <w:t xml:space="preserve">       Regularização do subleito/base é a operação destinada a conformar o leito transversal e longitudinal da via pública, compreendendo cortes ou aterros de até 20 cm de espessura. De maneira geral, consiste num conjunto de operações, tais como aeração, compactação, conformação etc., de forma que a camada atenda as condições de grade e seção transversal exigidas. Toda vegetação e material orgânico porventura existente no leito da rodovia será removido. Após a execução de cortes e adição de material necessário para atingir o </w:t>
      </w:r>
      <w:proofErr w:type="spellStart"/>
      <w:r w:rsidRPr="007069C4">
        <w:t>greide</w:t>
      </w:r>
      <w:proofErr w:type="spellEnd"/>
      <w:r w:rsidRPr="007069C4">
        <w:t xml:space="preserve"> de projeto, deverá ser feita uma </w:t>
      </w:r>
      <w:proofErr w:type="spellStart"/>
      <w:r w:rsidRPr="007069C4">
        <w:t>escarificação</w:t>
      </w:r>
      <w:proofErr w:type="spellEnd"/>
      <w:r w:rsidRPr="007069C4">
        <w:t xml:space="preserve"> na profundidade de 0,20 m, seguida de pulverização, umedecimento ou secagem, compactação e acabamento. </w:t>
      </w:r>
    </w:p>
    <w:p w:rsidR="007069C4" w:rsidRPr="007069C4" w:rsidRDefault="007069C4" w:rsidP="007069C4"/>
    <w:p w:rsidR="007069C4" w:rsidRPr="007069C4" w:rsidRDefault="007069C4" w:rsidP="007069C4">
      <w:r w:rsidRPr="007069C4">
        <w:t xml:space="preserve">        Os aterros, se existirem, além dos 0,20 m máximos previstos, deverão ser executados de acordo com as Especificações de Terraplenagem do DER/MG. No caso de cortes em rocha, deverá ser prevista a remoção do material de enchimento existente, até a profundidade de 0,20 m, e substituição por material de camada </w:t>
      </w:r>
      <w:proofErr w:type="spellStart"/>
      <w:r w:rsidRPr="007069C4">
        <w:t>drenante</w:t>
      </w:r>
      <w:proofErr w:type="spellEnd"/>
      <w:r w:rsidRPr="007069C4">
        <w:t xml:space="preserve"> apropriada. </w:t>
      </w:r>
    </w:p>
    <w:p w:rsidR="007069C4" w:rsidRPr="007069C4" w:rsidRDefault="007069C4" w:rsidP="007069C4"/>
    <w:p w:rsidR="007069C4" w:rsidRPr="007069C4" w:rsidRDefault="007069C4" w:rsidP="007069C4">
      <w:r w:rsidRPr="007069C4">
        <w:t xml:space="preserve">       Os cortes serão executados rebaixando quando necessário, o terreno natural para chegar ao </w:t>
      </w:r>
      <w:proofErr w:type="spellStart"/>
      <w:r w:rsidRPr="007069C4">
        <w:t>greide</w:t>
      </w:r>
      <w:proofErr w:type="spellEnd"/>
      <w:r w:rsidRPr="007069C4">
        <w:t xml:space="preserve"> de projeto, ou quando se tratar de material de alta expansão, baixa capacidade de suporte ou ainda, solo orgânico. A camada de regularização deverá estar perfeitamente compactada, sendo que o grau de compactação deverá ser de no mínimo 100% em relação a massa específica aparente seca máxima obtida na energia </w:t>
      </w:r>
      <w:proofErr w:type="spellStart"/>
      <w:r w:rsidRPr="007069C4">
        <w:t>Proctor</w:t>
      </w:r>
      <w:proofErr w:type="spellEnd"/>
      <w:r w:rsidRPr="007069C4">
        <w:t xml:space="preserve"> Intermediário. </w:t>
      </w:r>
    </w:p>
    <w:p w:rsidR="007069C4" w:rsidRPr="007069C4" w:rsidRDefault="007069C4" w:rsidP="007069C4"/>
    <w:p w:rsidR="007069C4" w:rsidRPr="007069C4" w:rsidRDefault="007069C4" w:rsidP="007069C4"/>
    <w:p w:rsidR="007069C4" w:rsidRPr="007069C4" w:rsidRDefault="007069C4" w:rsidP="007069C4">
      <w:pPr>
        <w:rPr>
          <w:b/>
        </w:rPr>
      </w:pPr>
      <w:r w:rsidRPr="007069C4">
        <w:rPr>
          <w:b/>
        </w:rPr>
        <w:t>5.0 PAVIMENTAÇÃO EM BLOCOS DE CONCRETO SEXTAVADOS, ESPESSURA 10 CM, FCK 35 MPa, ASSENTADOS SOBRE COLCHÃO DE AREIA:</w:t>
      </w:r>
    </w:p>
    <w:p w:rsidR="007069C4" w:rsidRPr="007069C4" w:rsidRDefault="007069C4" w:rsidP="007069C4">
      <w:pPr>
        <w:rPr>
          <w:b/>
        </w:rPr>
      </w:pPr>
    </w:p>
    <w:p w:rsidR="007069C4" w:rsidRPr="007069C4" w:rsidRDefault="007069C4" w:rsidP="007069C4">
      <w:r w:rsidRPr="007069C4">
        <w:t xml:space="preserve">O pavimento, será em blocos de concreto pré-moldado </w:t>
      </w:r>
      <w:proofErr w:type="spellStart"/>
      <w:r w:rsidRPr="007069C4">
        <w:t>inter</w:t>
      </w:r>
      <w:proofErr w:type="spellEnd"/>
      <w:r w:rsidRPr="007069C4">
        <w:t xml:space="preserve"> travado com 10 cm de espessura, rejuntados com areia grossa sem mistura</w:t>
      </w:r>
      <w:r>
        <w:t xml:space="preserve"> e/ou pó de pedra</w:t>
      </w:r>
      <w:r w:rsidRPr="007069C4">
        <w:t>.</w:t>
      </w:r>
    </w:p>
    <w:p w:rsidR="007069C4" w:rsidRPr="007069C4" w:rsidRDefault="007069C4" w:rsidP="007069C4">
      <w:r w:rsidRPr="007069C4">
        <w:t>E obrigatório a execução do controle tecnológico das obras de pavimentação, devendo ser apresentado pela construtora o Laudo Técnico e os resultados dos ensaios realizados em cada etapa dos serviços apresentado, conforme normas do DNIT. O laudo técnico deverá ser entregue no mês subsequente a elaboração do boletim de medição.</w:t>
      </w:r>
    </w:p>
    <w:p w:rsidR="007069C4" w:rsidRPr="007069C4" w:rsidRDefault="007069C4" w:rsidP="007069C4">
      <w:r w:rsidRPr="007069C4">
        <w:t xml:space="preserve">A resistência da pavimentação </w:t>
      </w:r>
      <w:proofErr w:type="spellStart"/>
      <w:r w:rsidRPr="007069C4">
        <w:t>intertravada</w:t>
      </w:r>
      <w:proofErr w:type="spellEnd"/>
      <w:r w:rsidRPr="007069C4">
        <w:t xml:space="preserve"> com variação entre 35 e 50 MPa. Esse tipo de pavimento está normatizado na ABNT, pelas normas referentes às Peças de Concreto para Pavimentação NBR 9780 ("Determinação da Resistência à Compressão") e NBR 9781 ("Especificação").</w:t>
      </w:r>
    </w:p>
    <w:p w:rsidR="007069C4" w:rsidRPr="007069C4" w:rsidRDefault="007069C4" w:rsidP="007069C4">
      <w:r w:rsidRPr="007069C4">
        <w:t xml:space="preserve">Para assentamento dos blocos </w:t>
      </w:r>
      <w:proofErr w:type="spellStart"/>
      <w:r w:rsidRPr="007069C4">
        <w:t>intertravados</w:t>
      </w:r>
      <w:proofErr w:type="spellEnd"/>
      <w:r w:rsidRPr="007069C4">
        <w:t xml:space="preserve">, espalha-se uma camada de pó de pedra ou areia sobre a base compactada. Para uma camada uniforme e com espessura constante, utilizam-se réguas sobre tubos de aço com diâmetro de 3 a 5 cm. É necessária a utilização de linha para assentamento dos pisos para garantir os esquadros e desenhos da obra. Os recortes nos blocos, para emendas e arremates, são feitos com serra mármore ou </w:t>
      </w:r>
      <w:proofErr w:type="spellStart"/>
      <w:r w:rsidRPr="007069C4">
        <w:t>policorte</w:t>
      </w:r>
      <w:proofErr w:type="spellEnd"/>
      <w:r w:rsidRPr="007069C4">
        <w:t>. Para finalizar o assentamento, usa-se o equipamento vibratório sobre o piso para nivelá-lo. Espalha-se, então, o pó de pedra ou areia sobre o piso com uma vassoura e utiliza-se novamente o equipamento vibratório para que o pó penetre nas juntas. Após a colocação das peças é necessário compactá-las, em geral, em dois ciclos de compactação. O primeiro ciclo compacta a areia de assentamento e provoca a ascensão desse material pelas juntas, que podem variar de 5 a 25 mm de espessura, dependendo do tipo de areia. Depois dessa etapa, uma areia mais fina é vassourada para dentro das juntas, promovendo o rejuntamento.</w:t>
      </w:r>
    </w:p>
    <w:p w:rsidR="007069C4" w:rsidRPr="007069C4" w:rsidRDefault="007069C4" w:rsidP="007069C4"/>
    <w:p w:rsidR="007069C4" w:rsidRPr="007069C4" w:rsidRDefault="007069C4" w:rsidP="007069C4">
      <w:pPr>
        <w:rPr>
          <w:b/>
        </w:rPr>
      </w:pPr>
      <w:r w:rsidRPr="007069C4">
        <w:rPr>
          <w:b/>
        </w:rPr>
        <w:t xml:space="preserve">6 – DRENAGEM </w:t>
      </w:r>
    </w:p>
    <w:p w:rsidR="007069C4" w:rsidRPr="007069C4" w:rsidRDefault="007069C4" w:rsidP="007069C4">
      <w:pPr>
        <w:rPr>
          <w:b/>
        </w:rPr>
      </w:pPr>
    </w:p>
    <w:p w:rsidR="007069C4" w:rsidRPr="007069C4" w:rsidRDefault="007069C4" w:rsidP="007069C4">
      <w:r w:rsidRPr="007069C4">
        <w:t>6.1- Drenagem pluvial superficial – Meio-fio</w:t>
      </w:r>
    </w:p>
    <w:p w:rsidR="007069C4" w:rsidRPr="007069C4" w:rsidRDefault="007069C4" w:rsidP="007069C4">
      <w:r w:rsidRPr="007069C4">
        <w:t xml:space="preserve"> </w:t>
      </w:r>
    </w:p>
    <w:p w:rsidR="007069C4" w:rsidRPr="007069C4" w:rsidRDefault="007069C4" w:rsidP="007069C4">
      <w:r w:rsidRPr="007069C4">
        <w:lastRenderedPageBreak/>
        <w:t>O meio fio também denominado guia, será em concreto simples resistência mínima à compressão 20 MPA, com dimensões 100x15x13x30cm (Comprimento x Base inferior x Base superior x Altura) com seção trapezoidal.</w:t>
      </w:r>
    </w:p>
    <w:p w:rsidR="007069C4" w:rsidRPr="007069C4" w:rsidRDefault="007069C4" w:rsidP="007069C4">
      <w:r w:rsidRPr="007069C4">
        <w:t>O meio-fio será assentado na forma convencional devendo a sua altura livre não ultrapassar a 15cm. Serão abertas valas conforme dimensões das guias. O fundo da vala, depois de aberta, deverá ser regularizado com uma camada de material solto, retirada da cava e compactada por intermédio de maço com camada de 10cm de concreto magro, sobre os quais serão assentadas as guias de maneira a representar a forma, o alinhamento e o nível previstos no projeto.</w:t>
      </w:r>
    </w:p>
    <w:p w:rsidR="007069C4" w:rsidRPr="007069C4" w:rsidRDefault="007069C4" w:rsidP="007069C4">
      <w:r w:rsidRPr="007069C4">
        <w:t>Após assentamento, as guias deverão ser rejuntadas com argamassa de cimento e areia, com dosagem em volume de 1 de cimento para 3 de areia. A areia deve ser constituída de partículas limpas, isenta de torrões de terra ou de outras matérias estranhas e ter diâmetro máximo igual a 4,8mm.</w:t>
      </w:r>
    </w:p>
    <w:p w:rsidR="007069C4" w:rsidRPr="007069C4" w:rsidRDefault="007069C4" w:rsidP="007069C4">
      <w:r w:rsidRPr="007069C4">
        <w:t>Concluídas as operações de realinhamento e rejuntamento, deverá ser recolocado com material de encosto junto aos meios fios, devidamente apiloado com soquete manual ou placa vibratória com os devidos cuidados para evitar o desalinhamento das peças.</w:t>
      </w:r>
    </w:p>
    <w:p w:rsidR="007069C4" w:rsidRPr="007069C4" w:rsidRDefault="007069C4" w:rsidP="007069C4"/>
    <w:p w:rsidR="007069C4" w:rsidRPr="007069C4" w:rsidRDefault="007069C4" w:rsidP="007069C4">
      <w:r w:rsidRPr="007069C4">
        <w:t>6.2- Drenagem pluvial superficial – Sarjeta</w:t>
      </w:r>
    </w:p>
    <w:p w:rsidR="007069C4" w:rsidRPr="007069C4" w:rsidRDefault="007069C4" w:rsidP="007069C4"/>
    <w:p w:rsidR="007069C4" w:rsidRPr="007069C4" w:rsidRDefault="007069C4" w:rsidP="007069C4">
      <w:r w:rsidRPr="007069C4">
        <w:t xml:space="preserve">A drenagem pluvial será composta por meio de sarjeta em concreto simples no traço 1:3:4 (cimento, areia e brita) com </w:t>
      </w:r>
      <w:proofErr w:type="spellStart"/>
      <w:r w:rsidRPr="007069C4">
        <w:t>fck</w:t>
      </w:r>
      <w:proofErr w:type="spellEnd"/>
      <w:r w:rsidRPr="007069C4">
        <w:t xml:space="preserve"> de 20 MPA, sendo executadas nas bordas da via com inclinação de 25% suficiente para transporte das águas, tendo uma espessura de 10cm e largura de 50cm.</w:t>
      </w:r>
    </w:p>
    <w:p w:rsidR="007069C4" w:rsidRPr="007069C4" w:rsidRDefault="007069C4" w:rsidP="007069C4">
      <w:r w:rsidRPr="007069C4">
        <w:t xml:space="preserve">A sua execução consistirá em base de concreto, fôrmas, preparo, lançamento e acabamento do concreto e juntas. A consistência do concreto deverá ser suficiente para assegurar às sarjetas um assentamento estável. O concreto deve ainda ser contido lateralmente por meio de fôrmas de madeira assentadas em conformidade com os alinhamentos e perfis do projeto. Seu lançamento e </w:t>
      </w:r>
      <w:proofErr w:type="spellStart"/>
      <w:r w:rsidRPr="007069C4">
        <w:t>apiloamento</w:t>
      </w:r>
      <w:proofErr w:type="spellEnd"/>
      <w:r w:rsidRPr="007069C4">
        <w:t xml:space="preserve"> serão feitos convenientemente não deixando vazios. Antes, o terreno de fundação deve ser ligeiramente umedecido.</w:t>
      </w:r>
    </w:p>
    <w:p w:rsidR="007069C4" w:rsidRPr="007069C4" w:rsidRDefault="007069C4" w:rsidP="007069C4">
      <w:r w:rsidRPr="007069C4">
        <w:tab/>
        <w:t>O concreto misturado por processos mecânicos deverá ter plasticidade e umidade capazes de facilitar o lançamento nas fôrmas, onde será convenientemente apiloado e alisado para a constituição de massa compacta sem buracos e nichos, sem que haja perda de suas características finais químicas e mecânicas.</w:t>
      </w:r>
    </w:p>
    <w:p w:rsidR="007069C4" w:rsidRPr="007069C4" w:rsidRDefault="007069C4" w:rsidP="007069C4">
      <w:r w:rsidRPr="007069C4">
        <w:t>Deverão ser conectadas ao sistema de drenagem pluvial urbano se houver já existente, bem como nas amarrações das vias.</w:t>
      </w:r>
    </w:p>
    <w:p w:rsidR="00411C49" w:rsidRPr="00411C49" w:rsidRDefault="00411C49" w:rsidP="001A656A"/>
    <w:p w:rsidR="00411C49" w:rsidRPr="00411C49" w:rsidRDefault="00411C49" w:rsidP="00411C49"/>
    <w:p w:rsidR="00411C49" w:rsidRP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411C49" w:rsidRDefault="00411C49" w:rsidP="00411C49"/>
    <w:p w:rsidR="006E40BE" w:rsidRDefault="006E40BE" w:rsidP="00123C9F">
      <w:pPr>
        <w:pStyle w:val="Legenda"/>
        <w:rPr>
          <w:szCs w:val="20"/>
        </w:rPr>
      </w:pPr>
    </w:p>
    <w:p w:rsidR="006E40BE" w:rsidRDefault="006E40BE" w:rsidP="00123C9F">
      <w:pPr>
        <w:pStyle w:val="Legenda"/>
        <w:rPr>
          <w:szCs w:val="20"/>
        </w:rPr>
      </w:pPr>
    </w:p>
    <w:p w:rsidR="00797B58" w:rsidRPr="00EB3286" w:rsidRDefault="00123C9F" w:rsidP="00123C9F">
      <w:pPr>
        <w:pStyle w:val="Legenda"/>
        <w:rPr>
          <w:szCs w:val="20"/>
        </w:rPr>
      </w:pPr>
      <w:r>
        <w:t xml:space="preserve">Anexo </w:t>
      </w:r>
      <w:r w:rsidR="00CF3DFD">
        <w:fldChar w:fldCharType="begin"/>
      </w:r>
      <w:r>
        <w:instrText xml:space="preserve"> SEQ Anexo \* ROMAN </w:instrText>
      </w:r>
      <w:r w:rsidR="00CF3DFD">
        <w:fldChar w:fldCharType="separate"/>
      </w:r>
      <w:r w:rsidR="00C961A3">
        <w:t>V</w:t>
      </w:r>
      <w:r w:rsidR="00CF3DFD">
        <w:fldChar w:fldCharType="end"/>
      </w:r>
      <w:bookmarkEnd w:id="59"/>
      <w:r w:rsidR="00D41CBA">
        <w:rPr>
          <w:szCs w:val="20"/>
        </w:rPr>
        <w:t>: Manual de Uso da Marca do Governo</w:t>
      </w:r>
      <w:bookmarkEnd w:id="60"/>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proofErr w:type="spellStart"/>
      <w:r w:rsidR="00CF5060">
        <w:rPr>
          <w:b/>
          <w:szCs w:val="20"/>
        </w:rPr>
        <w:t>Codevasf</w:t>
      </w:r>
      <w:proofErr w:type="spellEnd"/>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E17167" w:rsidRPr="00E17167" w:rsidRDefault="00797B58" w:rsidP="00786CC9">
      <w:pPr>
        <w:pStyle w:val="Legenda"/>
        <w:rPr>
          <w:szCs w:val="20"/>
        </w:rPr>
      </w:pPr>
      <w:r w:rsidRPr="00EB3286">
        <w:rPr>
          <w:szCs w:val="20"/>
        </w:rPr>
        <w:br w:type="page"/>
      </w:r>
      <w:bookmarkStart w:id="61" w:name="_Toc392675805"/>
      <w:bookmarkStart w:id="62" w:name="_Ref394332982"/>
      <w:bookmarkStart w:id="63" w:name="_Ref394333135"/>
      <w:bookmarkStart w:id="64" w:name="_Ref394333278"/>
      <w:bookmarkStart w:id="65" w:name="_Ref394393227"/>
      <w:bookmarkStart w:id="66" w:name="_Toc440982781"/>
      <w:bookmarkStart w:id="67" w:name="_Ref440982869"/>
      <w:bookmarkStart w:id="68" w:name="_Ref440982981"/>
      <w:bookmarkStart w:id="69" w:name="_Ref440983061"/>
      <w:bookmarkStart w:id="70" w:name="_Ref440985641"/>
    </w:p>
    <w:p w:rsidR="006E40BE" w:rsidRDefault="006E40BE" w:rsidP="00123C9F">
      <w:pPr>
        <w:pStyle w:val="Legenda"/>
      </w:pPr>
      <w:bookmarkStart w:id="71" w:name="_Ref450205763"/>
      <w:bookmarkStart w:id="72" w:name="_Ref462845951"/>
      <w:bookmarkStart w:id="73" w:name="_Ref450206160"/>
      <w:bookmarkEnd w:id="61"/>
      <w:bookmarkEnd w:id="62"/>
      <w:bookmarkEnd w:id="63"/>
      <w:bookmarkEnd w:id="64"/>
      <w:bookmarkEnd w:id="65"/>
      <w:bookmarkEnd w:id="66"/>
      <w:bookmarkEnd w:id="67"/>
      <w:bookmarkEnd w:id="68"/>
      <w:bookmarkEnd w:id="69"/>
      <w:bookmarkEnd w:id="70"/>
    </w:p>
    <w:p w:rsidR="006E40BE" w:rsidRDefault="006E40BE" w:rsidP="00123C9F">
      <w:pPr>
        <w:pStyle w:val="Legenda"/>
      </w:pPr>
    </w:p>
    <w:p w:rsidR="006E40BE" w:rsidRDefault="006E40BE" w:rsidP="00123C9F">
      <w:pPr>
        <w:pStyle w:val="Legenda"/>
      </w:pPr>
    </w:p>
    <w:p w:rsidR="007069C4" w:rsidRDefault="007069C4" w:rsidP="007069C4"/>
    <w:p w:rsidR="007069C4" w:rsidRDefault="007069C4" w:rsidP="007069C4"/>
    <w:p w:rsidR="007069C4" w:rsidRPr="007069C4" w:rsidRDefault="007069C4" w:rsidP="007069C4"/>
    <w:p w:rsidR="006E40BE" w:rsidRDefault="006E40BE" w:rsidP="00123C9F">
      <w:pPr>
        <w:pStyle w:val="Legenda"/>
      </w:pPr>
    </w:p>
    <w:p w:rsidR="006E40BE" w:rsidRDefault="006E40BE" w:rsidP="00123C9F">
      <w:pPr>
        <w:pStyle w:val="Legenda"/>
      </w:pPr>
    </w:p>
    <w:p w:rsidR="005A7632" w:rsidRDefault="00123C9F" w:rsidP="00123C9F">
      <w:pPr>
        <w:pStyle w:val="Legenda"/>
        <w:rPr>
          <w:szCs w:val="20"/>
        </w:rPr>
      </w:pPr>
      <w:r>
        <w:t xml:space="preserve">Anexo </w:t>
      </w:r>
      <w:r w:rsidR="00CF3DFD">
        <w:fldChar w:fldCharType="begin"/>
      </w:r>
      <w:r>
        <w:instrText xml:space="preserve"> SEQ Anexo \* ROMAN </w:instrText>
      </w:r>
      <w:r w:rsidR="00CF3DFD">
        <w:fldChar w:fldCharType="separate"/>
      </w:r>
      <w:r w:rsidR="00C961A3">
        <w:t>VI</w:t>
      </w:r>
      <w:r w:rsidR="00CF3DFD">
        <w:fldChar w:fldCharType="end"/>
      </w:r>
      <w:bookmarkEnd w:id="71"/>
      <w:r w:rsidR="00D41CBA">
        <w:rPr>
          <w:szCs w:val="20"/>
        </w:rPr>
        <w:t xml:space="preserve">: Planilha </w:t>
      </w:r>
      <w:r w:rsidR="005A7632">
        <w:rPr>
          <w:szCs w:val="20"/>
        </w:rPr>
        <w:t>de Custos do Valor do Orçamento de Referência</w:t>
      </w:r>
      <w:bookmarkEnd w:id="72"/>
    </w:p>
    <w:bookmarkEnd w:id="73"/>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Default="00797B58" w:rsidP="00797B58">
      <w:pPr>
        <w:rPr>
          <w:szCs w:val="20"/>
        </w:rPr>
      </w:pPr>
    </w:p>
    <w:p w:rsidR="00786CC9" w:rsidRPr="00EB3286" w:rsidRDefault="00786CC9"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F64F7" w:rsidRPr="00EB3286" w:rsidRDefault="009F64F7">
      <w:pPr>
        <w:jc w:val="center"/>
        <w:rPr>
          <w:b/>
          <w:szCs w:val="20"/>
        </w:rPr>
      </w:pPr>
    </w:p>
    <w:sectPr w:rsidR="009F64F7" w:rsidRPr="00EB32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C86" w:rsidRDefault="00327C86" w:rsidP="00A507E3">
      <w:r>
        <w:separator/>
      </w:r>
    </w:p>
  </w:endnote>
  <w:endnote w:type="continuationSeparator" w:id="0">
    <w:p w:rsidR="00327C86" w:rsidRDefault="00327C8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rsidR="00327C86" w:rsidRDefault="00327C86">
        <w:pPr>
          <w:pStyle w:val="Rodap"/>
          <w:jc w:val="right"/>
        </w:pPr>
        <w:r>
          <w:fldChar w:fldCharType="begin"/>
        </w:r>
        <w:r>
          <w:instrText>PAGE   \* MERGEFORMAT</w:instrText>
        </w:r>
        <w:r>
          <w:fldChar w:fldCharType="separate"/>
        </w:r>
        <w:r w:rsidR="003771BE">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C86" w:rsidRDefault="00327C86" w:rsidP="00A507E3">
      <w:r>
        <w:separator/>
      </w:r>
    </w:p>
  </w:footnote>
  <w:footnote w:type="continuationSeparator" w:id="0">
    <w:p w:rsidR="00327C86" w:rsidRDefault="00327C86"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327C86" w:rsidTr="00A507E3">
      <w:trPr>
        <w:trHeight w:val="113"/>
        <w:jc w:val="center"/>
      </w:trPr>
      <w:tc>
        <w:tcPr>
          <w:tcW w:w="2836" w:type="dxa"/>
          <w:vAlign w:val="center"/>
        </w:tcPr>
        <w:p w:rsidR="00327C86" w:rsidRDefault="00327C86">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327C86" w:rsidRPr="00A507E3" w:rsidRDefault="00327C86">
          <w:pPr>
            <w:pStyle w:val="Cabealho"/>
            <w:rPr>
              <w:b/>
              <w:sz w:val="28"/>
              <w:szCs w:val="28"/>
            </w:rPr>
          </w:pPr>
          <w:r w:rsidRPr="00A507E3">
            <w:rPr>
              <w:b/>
              <w:sz w:val="28"/>
              <w:szCs w:val="28"/>
            </w:rPr>
            <w:t xml:space="preserve">Ministério </w:t>
          </w:r>
          <w:r>
            <w:rPr>
              <w:b/>
              <w:sz w:val="28"/>
              <w:szCs w:val="28"/>
            </w:rPr>
            <w:t>do Desenvolvimento Regional</w:t>
          </w:r>
        </w:p>
        <w:p w:rsidR="00327C86" w:rsidRPr="00A507E3" w:rsidRDefault="00327C86" w:rsidP="00A507E3">
          <w:pPr>
            <w:pStyle w:val="Cabealho"/>
            <w:rPr>
              <w:b/>
              <w:sz w:val="19"/>
              <w:szCs w:val="19"/>
            </w:rPr>
          </w:pPr>
          <w:r w:rsidRPr="00A507E3">
            <w:rPr>
              <w:b/>
              <w:sz w:val="19"/>
              <w:szCs w:val="19"/>
            </w:rPr>
            <w:t>Companhia de Desenvolvimento dos Vales do São Francisco e do Parnaíba</w:t>
          </w:r>
        </w:p>
        <w:p w:rsidR="00327C86" w:rsidRPr="005B7317" w:rsidRDefault="00327C86" w:rsidP="000D112D">
          <w:pPr>
            <w:pStyle w:val="Cabealho"/>
            <w:rPr>
              <w:b/>
            </w:rPr>
          </w:pPr>
          <w:r>
            <w:rPr>
              <w:b/>
            </w:rPr>
            <w:t>Gerência Regional de Infraestrutura – 1ª GRD</w:t>
          </w:r>
        </w:p>
      </w:tc>
    </w:tr>
  </w:tbl>
  <w:p w:rsidR="00327C86" w:rsidRPr="00A507E3" w:rsidRDefault="00327C86" w:rsidP="00D1461B">
    <w:pPr>
      <w:pStyle w:val="Cabealho"/>
      <w:tabs>
        <w:tab w:val="clear" w:pos="4252"/>
        <w:tab w:val="clear" w:pos="8504"/>
        <w:tab w:val="right" w:pos="9071"/>
      </w:tabs>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4506752</wp:posOffset>
              </wp:positionH>
              <wp:positionV relativeFrom="paragraph">
                <wp:posOffset>-1127612</wp:posOffset>
              </wp:positionV>
              <wp:extent cx="1775361" cy="653142"/>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5361" cy="653142"/>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327C86" w:rsidRPr="008E7D66" w:rsidRDefault="00327C86" w:rsidP="008E7D66">
                          <w:pPr>
                            <w:spacing w:before="120"/>
                            <w:rPr>
                              <w:sz w:val="19"/>
                              <w:szCs w:val="19"/>
                            </w:rPr>
                          </w:pPr>
                          <w:r w:rsidRPr="008E7D66">
                            <w:rPr>
                              <w:sz w:val="19"/>
                              <w:szCs w:val="19"/>
                            </w:rPr>
                            <w:t>Fls.: ____________________</w:t>
                          </w:r>
                        </w:p>
                        <w:p w:rsidR="00327C86" w:rsidRPr="008E7D66" w:rsidRDefault="00327C86"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1</w:t>
                          </w:r>
                          <w:r w:rsidRPr="008E7D66">
                            <w:rPr>
                              <w:rFonts w:ascii="Arial" w:hAnsi="Arial" w:cs="Arial"/>
                              <w:sz w:val="19"/>
                              <w:szCs w:val="19"/>
                            </w:rPr>
                            <w:t>0.00</w:t>
                          </w:r>
                          <w:r>
                            <w:rPr>
                              <w:rFonts w:ascii="Arial" w:hAnsi="Arial" w:cs="Arial"/>
                              <w:sz w:val="19"/>
                              <w:szCs w:val="19"/>
                            </w:rPr>
                            <w:t>1202</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80</w:t>
                          </w:r>
                        </w:p>
                        <w:p w:rsidR="00327C86" w:rsidRPr="003F40E4" w:rsidRDefault="00327C86"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4.85pt;margin-top:-88.8pt;width:139.8pt;height:5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" o:allowincell="f" stroked="f" strokeweight="0">
              <v:textbox inset="0,0,0,0">
                <w:txbxContent>
                  <w:p w:rsidR="001A656A" w:rsidRPr="008E7D66" w:rsidRDefault="001A656A" w:rsidP="008E7D66">
                    <w:pPr>
                      <w:spacing w:before="120"/>
                      <w:rPr>
                        <w:sz w:val="19"/>
                        <w:szCs w:val="19"/>
                      </w:rPr>
                    </w:pPr>
                    <w:r w:rsidRPr="008E7D66">
                      <w:rPr>
                        <w:sz w:val="19"/>
                        <w:szCs w:val="19"/>
                      </w:rPr>
                      <w:t>Fls.: ____________________</w:t>
                    </w:r>
                  </w:p>
                  <w:p w:rsidR="001A656A" w:rsidRPr="008E7D66" w:rsidRDefault="001A656A"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1</w:t>
                    </w:r>
                    <w:r w:rsidRPr="008E7D66">
                      <w:rPr>
                        <w:rFonts w:ascii="Arial" w:hAnsi="Arial" w:cs="Arial"/>
                        <w:sz w:val="19"/>
                        <w:szCs w:val="19"/>
                      </w:rPr>
                      <w:t>0.00</w:t>
                    </w:r>
                    <w:r>
                      <w:rPr>
                        <w:rFonts w:ascii="Arial" w:hAnsi="Arial" w:cs="Arial"/>
                        <w:sz w:val="19"/>
                        <w:szCs w:val="19"/>
                      </w:rPr>
                      <w:t>120</w:t>
                    </w:r>
                    <w:r w:rsidR="00E60B3B">
                      <w:rPr>
                        <w:rFonts w:ascii="Arial" w:hAnsi="Arial" w:cs="Arial"/>
                        <w:sz w:val="19"/>
                        <w:szCs w:val="19"/>
                      </w:rPr>
                      <w:t>2</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sidR="00E60B3B">
                      <w:rPr>
                        <w:rFonts w:ascii="Arial" w:hAnsi="Arial" w:cs="Arial"/>
                        <w:sz w:val="19"/>
                        <w:szCs w:val="19"/>
                      </w:rPr>
                      <w:t>80</w:t>
                    </w:r>
                  </w:p>
                  <w:p w:rsidR="001A656A" w:rsidRPr="003F40E4" w:rsidRDefault="001A656A"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r>
      <w:rPr>
        <w:sz w:val="12"/>
        <w:szCs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5">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03D8274D"/>
    <w:multiLevelType w:val="hybridMultilevel"/>
    <w:tmpl w:val="5DB421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A436479"/>
    <w:multiLevelType w:val="hybridMultilevel"/>
    <w:tmpl w:val="7CE4B2DA"/>
    <w:lvl w:ilvl="0" w:tplc="70EA4ECC">
      <w:start w:val="1"/>
      <w:numFmt w:val="lowerLetter"/>
      <w:lvlText w:val="%1)"/>
      <w:lvlJc w:val="left"/>
      <w:pPr>
        <w:ind w:left="1495" w:hanging="360"/>
      </w:pPr>
      <w:rPr>
        <w:rFonts w:hint="default"/>
      </w:rPr>
    </w:lvl>
    <w:lvl w:ilvl="1" w:tplc="04160019" w:tentative="1">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13">
    <w:nsid w:val="0CA25E3D"/>
    <w:multiLevelType w:val="multilevel"/>
    <w:tmpl w:val="92FEBF00"/>
    <w:lvl w:ilvl="0">
      <w:start w:val="4"/>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1">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2C0166D0"/>
    <w:multiLevelType w:val="hybridMultilevel"/>
    <w:tmpl w:val="065412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341C3E"/>
    <w:multiLevelType w:val="hybridMultilevel"/>
    <w:tmpl w:val="4498F1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32A5EB2"/>
    <w:multiLevelType w:val="hybridMultilevel"/>
    <w:tmpl w:val="4542582A"/>
    <w:lvl w:ilvl="0" w:tplc="C3A4E766">
      <w:start w:val="1"/>
      <w:numFmt w:val="lowerLetter"/>
      <w:lvlText w:val="%1)"/>
      <w:lvlJc w:val="left"/>
      <w:pPr>
        <w:ind w:left="360"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4E1242B"/>
    <w:multiLevelType w:val="hybridMultilevel"/>
    <w:tmpl w:val="F0BC12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79C7DBB"/>
    <w:multiLevelType w:val="multilevel"/>
    <w:tmpl w:val="DB0AAF22"/>
    <w:lvl w:ilvl="0">
      <w:start w:val="1"/>
      <w:numFmt w:val="decimal"/>
      <w:lvlText w:val="%1.0"/>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52E60665"/>
    <w:multiLevelType w:val="multilevel"/>
    <w:tmpl w:val="F3489702"/>
    <w:lvl w:ilvl="0">
      <w:start w:val="9"/>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39"/>
  </w:num>
  <w:num w:numId="3">
    <w:abstractNumId w:val="40"/>
  </w:num>
  <w:num w:numId="4">
    <w:abstractNumId w:val="19"/>
  </w:num>
  <w:num w:numId="5">
    <w:abstractNumId w:val="9"/>
  </w:num>
  <w:num w:numId="6">
    <w:abstractNumId w:val="38"/>
  </w:num>
  <w:num w:numId="7">
    <w:abstractNumId w:val="17"/>
  </w:num>
  <w:num w:numId="8">
    <w:abstractNumId w:val="16"/>
  </w:num>
  <w:num w:numId="9">
    <w:abstractNumId w:val="22"/>
  </w:num>
  <w:num w:numId="10">
    <w:abstractNumId w:val="11"/>
  </w:num>
  <w:num w:numId="11">
    <w:abstractNumId w:val="27"/>
  </w:num>
  <w:num w:numId="12">
    <w:abstractNumId w:val="7"/>
  </w:num>
  <w:num w:numId="13">
    <w:abstractNumId w:val="34"/>
  </w:num>
  <w:num w:numId="14">
    <w:abstractNumId w:val="10"/>
  </w:num>
  <w:num w:numId="15">
    <w:abstractNumId w:val="8"/>
  </w:num>
  <w:num w:numId="16">
    <w:abstractNumId w:val="14"/>
  </w:num>
  <w:num w:numId="17">
    <w:abstractNumId w:val="41"/>
  </w:num>
  <w:num w:numId="18">
    <w:abstractNumId w:val="31"/>
  </w:num>
  <w:num w:numId="19">
    <w:abstractNumId w:val="24"/>
  </w:num>
  <w:num w:numId="20">
    <w:abstractNumId w:val="36"/>
  </w:num>
  <w:num w:numId="21">
    <w:abstractNumId w:val="35"/>
  </w:num>
  <w:num w:numId="22">
    <w:abstractNumId w:val="30"/>
  </w:num>
  <w:num w:numId="23">
    <w:abstractNumId w:val="3"/>
  </w:num>
  <w:num w:numId="24">
    <w:abstractNumId w:val="20"/>
  </w:num>
  <w:num w:numId="25">
    <w:abstractNumId w:val="37"/>
  </w:num>
  <w:num w:numId="26">
    <w:abstractNumId w:val="21"/>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8"/>
  </w:num>
  <w:num w:numId="30">
    <w:abstractNumId w:val="25"/>
  </w:num>
  <w:num w:numId="31">
    <w:abstractNumId w:val="33"/>
  </w:num>
  <w:num w:numId="32">
    <w:abstractNumId w:val="0"/>
  </w:num>
  <w:num w:numId="33">
    <w:abstractNumId w:val="32"/>
  </w:num>
  <w:num w:numId="34">
    <w:abstractNumId w:val="6"/>
  </w:num>
  <w:num w:numId="35">
    <w:abstractNumId w:val="29"/>
  </w:num>
  <w:num w:numId="36">
    <w:abstractNumId w:val="28"/>
  </w:num>
  <w:num w:numId="37">
    <w:abstractNumId w:val="26"/>
  </w:num>
  <w:num w:numId="38">
    <w:abstractNumId w:val="23"/>
  </w:num>
  <w:num w:numId="39">
    <w:abstractNumId w:val="12"/>
  </w:num>
  <w:num w:numId="40">
    <w:abstractNumId w:val="13"/>
  </w:num>
  <w:num w:numId="41">
    <w:abstractNumId w:val="21"/>
  </w:num>
  <w:num w:numId="42">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CAD"/>
    <w:rsid w:val="00000EF3"/>
    <w:rsid w:val="0000114F"/>
    <w:rsid w:val="00003567"/>
    <w:rsid w:val="00003E4D"/>
    <w:rsid w:val="000059AB"/>
    <w:rsid w:val="00006C43"/>
    <w:rsid w:val="00007FB3"/>
    <w:rsid w:val="000105CA"/>
    <w:rsid w:val="0001193D"/>
    <w:rsid w:val="00014BF0"/>
    <w:rsid w:val="00014E2D"/>
    <w:rsid w:val="000157B9"/>
    <w:rsid w:val="000159E4"/>
    <w:rsid w:val="000205D9"/>
    <w:rsid w:val="00020834"/>
    <w:rsid w:val="0002157E"/>
    <w:rsid w:val="00022E0A"/>
    <w:rsid w:val="00022FEA"/>
    <w:rsid w:val="00023DB1"/>
    <w:rsid w:val="000248A4"/>
    <w:rsid w:val="00025A6A"/>
    <w:rsid w:val="00026649"/>
    <w:rsid w:val="000267A0"/>
    <w:rsid w:val="00026E6E"/>
    <w:rsid w:val="000278C7"/>
    <w:rsid w:val="00027E78"/>
    <w:rsid w:val="000303AE"/>
    <w:rsid w:val="0003097F"/>
    <w:rsid w:val="00030DA7"/>
    <w:rsid w:val="000311C6"/>
    <w:rsid w:val="00031564"/>
    <w:rsid w:val="00031B76"/>
    <w:rsid w:val="0003204E"/>
    <w:rsid w:val="0003298D"/>
    <w:rsid w:val="00033891"/>
    <w:rsid w:val="00034043"/>
    <w:rsid w:val="00034216"/>
    <w:rsid w:val="00036CB7"/>
    <w:rsid w:val="00036FF5"/>
    <w:rsid w:val="0003761E"/>
    <w:rsid w:val="0004001A"/>
    <w:rsid w:val="000403CA"/>
    <w:rsid w:val="00040472"/>
    <w:rsid w:val="000438AC"/>
    <w:rsid w:val="00043913"/>
    <w:rsid w:val="00043D7D"/>
    <w:rsid w:val="00043E93"/>
    <w:rsid w:val="000441D7"/>
    <w:rsid w:val="00044664"/>
    <w:rsid w:val="00044E17"/>
    <w:rsid w:val="000502D1"/>
    <w:rsid w:val="0005173D"/>
    <w:rsid w:val="00053321"/>
    <w:rsid w:val="000538B8"/>
    <w:rsid w:val="0005612B"/>
    <w:rsid w:val="0005640B"/>
    <w:rsid w:val="0005766E"/>
    <w:rsid w:val="00060CEB"/>
    <w:rsid w:val="000611A7"/>
    <w:rsid w:val="0006294E"/>
    <w:rsid w:val="000629D4"/>
    <w:rsid w:val="00064A7F"/>
    <w:rsid w:val="00065BB9"/>
    <w:rsid w:val="00066B99"/>
    <w:rsid w:val="00066CCD"/>
    <w:rsid w:val="000670A3"/>
    <w:rsid w:val="00070640"/>
    <w:rsid w:val="000724D5"/>
    <w:rsid w:val="00072AAD"/>
    <w:rsid w:val="00076A4A"/>
    <w:rsid w:val="00080575"/>
    <w:rsid w:val="00081121"/>
    <w:rsid w:val="00081604"/>
    <w:rsid w:val="0008226D"/>
    <w:rsid w:val="000823E6"/>
    <w:rsid w:val="00082B11"/>
    <w:rsid w:val="00082E03"/>
    <w:rsid w:val="00083632"/>
    <w:rsid w:val="0008374A"/>
    <w:rsid w:val="00084037"/>
    <w:rsid w:val="000845A2"/>
    <w:rsid w:val="000853FF"/>
    <w:rsid w:val="00090461"/>
    <w:rsid w:val="00090AD3"/>
    <w:rsid w:val="000923BD"/>
    <w:rsid w:val="00092508"/>
    <w:rsid w:val="000928FC"/>
    <w:rsid w:val="00095CFA"/>
    <w:rsid w:val="00096626"/>
    <w:rsid w:val="000974FD"/>
    <w:rsid w:val="000A0D86"/>
    <w:rsid w:val="000A296A"/>
    <w:rsid w:val="000A3D2D"/>
    <w:rsid w:val="000A41D3"/>
    <w:rsid w:val="000A4863"/>
    <w:rsid w:val="000A56A6"/>
    <w:rsid w:val="000A56E6"/>
    <w:rsid w:val="000A5EC7"/>
    <w:rsid w:val="000A633A"/>
    <w:rsid w:val="000A6789"/>
    <w:rsid w:val="000A6CAD"/>
    <w:rsid w:val="000A762D"/>
    <w:rsid w:val="000A7723"/>
    <w:rsid w:val="000A7EAD"/>
    <w:rsid w:val="000B0263"/>
    <w:rsid w:val="000B0E94"/>
    <w:rsid w:val="000B197C"/>
    <w:rsid w:val="000B4E45"/>
    <w:rsid w:val="000B7017"/>
    <w:rsid w:val="000B762E"/>
    <w:rsid w:val="000B7E2B"/>
    <w:rsid w:val="000C0878"/>
    <w:rsid w:val="000C646F"/>
    <w:rsid w:val="000D0544"/>
    <w:rsid w:val="000D112D"/>
    <w:rsid w:val="000D222D"/>
    <w:rsid w:val="000D2742"/>
    <w:rsid w:val="000D325F"/>
    <w:rsid w:val="000D33C9"/>
    <w:rsid w:val="000D3EA6"/>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1CE1"/>
    <w:rsid w:val="001326C5"/>
    <w:rsid w:val="001336EF"/>
    <w:rsid w:val="00135CD7"/>
    <w:rsid w:val="00137263"/>
    <w:rsid w:val="00141C2D"/>
    <w:rsid w:val="0014222D"/>
    <w:rsid w:val="00142776"/>
    <w:rsid w:val="0014395C"/>
    <w:rsid w:val="00144B66"/>
    <w:rsid w:val="001457D1"/>
    <w:rsid w:val="00146419"/>
    <w:rsid w:val="00151295"/>
    <w:rsid w:val="00151EA9"/>
    <w:rsid w:val="001526C7"/>
    <w:rsid w:val="00152DB1"/>
    <w:rsid w:val="00156826"/>
    <w:rsid w:val="00157183"/>
    <w:rsid w:val="00161E06"/>
    <w:rsid w:val="00162830"/>
    <w:rsid w:val="001634F9"/>
    <w:rsid w:val="0016481B"/>
    <w:rsid w:val="00166457"/>
    <w:rsid w:val="001672E3"/>
    <w:rsid w:val="00170F2A"/>
    <w:rsid w:val="00171293"/>
    <w:rsid w:val="0017313D"/>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C0273"/>
    <w:rsid w:val="001C0E61"/>
    <w:rsid w:val="001C1004"/>
    <w:rsid w:val="001C2CCE"/>
    <w:rsid w:val="001C2D81"/>
    <w:rsid w:val="001C2E3A"/>
    <w:rsid w:val="001C2F84"/>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655B"/>
    <w:rsid w:val="001E68D7"/>
    <w:rsid w:val="001E7C28"/>
    <w:rsid w:val="001E7E1D"/>
    <w:rsid w:val="001F09F5"/>
    <w:rsid w:val="001F2743"/>
    <w:rsid w:val="001F4A2F"/>
    <w:rsid w:val="001F5C0F"/>
    <w:rsid w:val="00200994"/>
    <w:rsid w:val="00200C7F"/>
    <w:rsid w:val="0020101F"/>
    <w:rsid w:val="002015D7"/>
    <w:rsid w:val="00202857"/>
    <w:rsid w:val="002045EA"/>
    <w:rsid w:val="0020668D"/>
    <w:rsid w:val="00206FE3"/>
    <w:rsid w:val="00211A6F"/>
    <w:rsid w:val="00212334"/>
    <w:rsid w:val="00215784"/>
    <w:rsid w:val="0021758F"/>
    <w:rsid w:val="002205EC"/>
    <w:rsid w:val="00220A14"/>
    <w:rsid w:val="00220C30"/>
    <w:rsid w:val="0022348D"/>
    <w:rsid w:val="00225A72"/>
    <w:rsid w:val="00226D89"/>
    <w:rsid w:val="00227F33"/>
    <w:rsid w:val="0023151E"/>
    <w:rsid w:val="00236126"/>
    <w:rsid w:val="00236875"/>
    <w:rsid w:val="00237E03"/>
    <w:rsid w:val="002406C1"/>
    <w:rsid w:val="0024303A"/>
    <w:rsid w:val="00243DB8"/>
    <w:rsid w:val="002459E5"/>
    <w:rsid w:val="0024700D"/>
    <w:rsid w:val="00251E70"/>
    <w:rsid w:val="00253F12"/>
    <w:rsid w:val="00255FBD"/>
    <w:rsid w:val="00256E74"/>
    <w:rsid w:val="00257E03"/>
    <w:rsid w:val="0026026A"/>
    <w:rsid w:val="00260828"/>
    <w:rsid w:val="00261C6B"/>
    <w:rsid w:val="00263411"/>
    <w:rsid w:val="00263E34"/>
    <w:rsid w:val="00264C91"/>
    <w:rsid w:val="00267B3F"/>
    <w:rsid w:val="00271ABD"/>
    <w:rsid w:val="00272171"/>
    <w:rsid w:val="00272392"/>
    <w:rsid w:val="00274B90"/>
    <w:rsid w:val="002762C6"/>
    <w:rsid w:val="00285D35"/>
    <w:rsid w:val="002860FD"/>
    <w:rsid w:val="00286D66"/>
    <w:rsid w:val="002873F4"/>
    <w:rsid w:val="00291F30"/>
    <w:rsid w:val="00294358"/>
    <w:rsid w:val="00294C24"/>
    <w:rsid w:val="00295A64"/>
    <w:rsid w:val="002A048B"/>
    <w:rsid w:val="002A2784"/>
    <w:rsid w:val="002A28F8"/>
    <w:rsid w:val="002A2F86"/>
    <w:rsid w:val="002A61FD"/>
    <w:rsid w:val="002B1159"/>
    <w:rsid w:val="002B2A22"/>
    <w:rsid w:val="002B30C7"/>
    <w:rsid w:val="002B391F"/>
    <w:rsid w:val="002B4E09"/>
    <w:rsid w:val="002B5B9F"/>
    <w:rsid w:val="002B6A9D"/>
    <w:rsid w:val="002B7C1E"/>
    <w:rsid w:val="002C39F4"/>
    <w:rsid w:val="002C463C"/>
    <w:rsid w:val="002C4BE5"/>
    <w:rsid w:val="002C69D7"/>
    <w:rsid w:val="002C7918"/>
    <w:rsid w:val="002D0844"/>
    <w:rsid w:val="002D746F"/>
    <w:rsid w:val="002D7FFB"/>
    <w:rsid w:val="002E00DC"/>
    <w:rsid w:val="002E0CEF"/>
    <w:rsid w:val="002E1712"/>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2DA3"/>
    <w:rsid w:val="00304138"/>
    <w:rsid w:val="0030588D"/>
    <w:rsid w:val="003060ED"/>
    <w:rsid w:val="003121D7"/>
    <w:rsid w:val="00312EA1"/>
    <w:rsid w:val="00315554"/>
    <w:rsid w:val="00316B2A"/>
    <w:rsid w:val="00320B86"/>
    <w:rsid w:val="0032131E"/>
    <w:rsid w:val="00322F35"/>
    <w:rsid w:val="003247AE"/>
    <w:rsid w:val="00324AA6"/>
    <w:rsid w:val="00325AF8"/>
    <w:rsid w:val="0032796C"/>
    <w:rsid w:val="00327C86"/>
    <w:rsid w:val="00330066"/>
    <w:rsid w:val="003317E1"/>
    <w:rsid w:val="00331D3D"/>
    <w:rsid w:val="00332073"/>
    <w:rsid w:val="003323E4"/>
    <w:rsid w:val="00332418"/>
    <w:rsid w:val="003348FB"/>
    <w:rsid w:val="003365DB"/>
    <w:rsid w:val="00336C8A"/>
    <w:rsid w:val="00337A36"/>
    <w:rsid w:val="00337B38"/>
    <w:rsid w:val="00343D56"/>
    <w:rsid w:val="003445A9"/>
    <w:rsid w:val="00346F13"/>
    <w:rsid w:val="003503D6"/>
    <w:rsid w:val="00350472"/>
    <w:rsid w:val="00352831"/>
    <w:rsid w:val="00353AB8"/>
    <w:rsid w:val="00354255"/>
    <w:rsid w:val="00354CF8"/>
    <w:rsid w:val="00355853"/>
    <w:rsid w:val="00356A0D"/>
    <w:rsid w:val="00357E46"/>
    <w:rsid w:val="003602FA"/>
    <w:rsid w:val="0036184B"/>
    <w:rsid w:val="0036262E"/>
    <w:rsid w:val="00364772"/>
    <w:rsid w:val="00364C8E"/>
    <w:rsid w:val="0036583A"/>
    <w:rsid w:val="003659BE"/>
    <w:rsid w:val="0036639A"/>
    <w:rsid w:val="00375E2B"/>
    <w:rsid w:val="003760B9"/>
    <w:rsid w:val="003771BE"/>
    <w:rsid w:val="00377901"/>
    <w:rsid w:val="00380022"/>
    <w:rsid w:val="0038016E"/>
    <w:rsid w:val="003805A4"/>
    <w:rsid w:val="00381079"/>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D9B"/>
    <w:rsid w:val="003A3C44"/>
    <w:rsid w:val="003A63BE"/>
    <w:rsid w:val="003A706F"/>
    <w:rsid w:val="003A7CFB"/>
    <w:rsid w:val="003B0EE6"/>
    <w:rsid w:val="003B1793"/>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5B3B"/>
    <w:rsid w:val="003C5DDF"/>
    <w:rsid w:val="003C6A4D"/>
    <w:rsid w:val="003C7B4C"/>
    <w:rsid w:val="003C7BB6"/>
    <w:rsid w:val="003D0A4B"/>
    <w:rsid w:val="003D1B60"/>
    <w:rsid w:val="003D2DF0"/>
    <w:rsid w:val="003D5526"/>
    <w:rsid w:val="003D5F9F"/>
    <w:rsid w:val="003D640B"/>
    <w:rsid w:val="003E0529"/>
    <w:rsid w:val="003E0803"/>
    <w:rsid w:val="003E1567"/>
    <w:rsid w:val="003E36E6"/>
    <w:rsid w:val="003E532D"/>
    <w:rsid w:val="003E5806"/>
    <w:rsid w:val="003F294F"/>
    <w:rsid w:val="003F40E4"/>
    <w:rsid w:val="003F4DD9"/>
    <w:rsid w:val="003F51CF"/>
    <w:rsid w:val="003F5371"/>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48C4"/>
    <w:rsid w:val="00415726"/>
    <w:rsid w:val="0041576D"/>
    <w:rsid w:val="0041659A"/>
    <w:rsid w:val="004166E7"/>
    <w:rsid w:val="00416C6B"/>
    <w:rsid w:val="0042450D"/>
    <w:rsid w:val="00424D67"/>
    <w:rsid w:val="00425632"/>
    <w:rsid w:val="00426A80"/>
    <w:rsid w:val="00426B61"/>
    <w:rsid w:val="0043546A"/>
    <w:rsid w:val="00437358"/>
    <w:rsid w:val="004408D2"/>
    <w:rsid w:val="00440A91"/>
    <w:rsid w:val="00442788"/>
    <w:rsid w:val="00445C43"/>
    <w:rsid w:val="004469E0"/>
    <w:rsid w:val="004503BB"/>
    <w:rsid w:val="00453AF6"/>
    <w:rsid w:val="00453DBB"/>
    <w:rsid w:val="00455616"/>
    <w:rsid w:val="00455EF0"/>
    <w:rsid w:val="00457AC1"/>
    <w:rsid w:val="00457E2D"/>
    <w:rsid w:val="00461C05"/>
    <w:rsid w:val="004631ED"/>
    <w:rsid w:val="004638C4"/>
    <w:rsid w:val="00464AC1"/>
    <w:rsid w:val="00464FF1"/>
    <w:rsid w:val="0046617A"/>
    <w:rsid w:val="004664D4"/>
    <w:rsid w:val="00467156"/>
    <w:rsid w:val="00467F65"/>
    <w:rsid w:val="004709C6"/>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43F5"/>
    <w:rsid w:val="00494507"/>
    <w:rsid w:val="00494CF3"/>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0E2E"/>
    <w:rsid w:val="004C14E0"/>
    <w:rsid w:val="004C20AB"/>
    <w:rsid w:val="004C4440"/>
    <w:rsid w:val="004C444F"/>
    <w:rsid w:val="004C463B"/>
    <w:rsid w:val="004C4831"/>
    <w:rsid w:val="004D0521"/>
    <w:rsid w:val="004D11E2"/>
    <w:rsid w:val="004D1662"/>
    <w:rsid w:val="004D16A0"/>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31B3"/>
    <w:rsid w:val="004F349B"/>
    <w:rsid w:val="004F353A"/>
    <w:rsid w:val="004F41D5"/>
    <w:rsid w:val="004F4D0F"/>
    <w:rsid w:val="004F78FB"/>
    <w:rsid w:val="004F7D20"/>
    <w:rsid w:val="00500A1E"/>
    <w:rsid w:val="00500F48"/>
    <w:rsid w:val="0050321D"/>
    <w:rsid w:val="00503D70"/>
    <w:rsid w:val="00504373"/>
    <w:rsid w:val="00504CCF"/>
    <w:rsid w:val="005073FF"/>
    <w:rsid w:val="0050749B"/>
    <w:rsid w:val="00507A46"/>
    <w:rsid w:val="00507C49"/>
    <w:rsid w:val="005100D0"/>
    <w:rsid w:val="00510D60"/>
    <w:rsid w:val="00511D5E"/>
    <w:rsid w:val="005131F4"/>
    <w:rsid w:val="005153C6"/>
    <w:rsid w:val="00515C07"/>
    <w:rsid w:val="0051635F"/>
    <w:rsid w:val="0051777F"/>
    <w:rsid w:val="00517D4D"/>
    <w:rsid w:val="005206E4"/>
    <w:rsid w:val="00520828"/>
    <w:rsid w:val="0052338B"/>
    <w:rsid w:val="00523478"/>
    <w:rsid w:val="00523B70"/>
    <w:rsid w:val="00524C0E"/>
    <w:rsid w:val="0052507B"/>
    <w:rsid w:val="00525831"/>
    <w:rsid w:val="0052597D"/>
    <w:rsid w:val="00525FD5"/>
    <w:rsid w:val="0053084D"/>
    <w:rsid w:val="00531109"/>
    <w:rsid w:val="005312B2"/>
    <w:rsid w:val="00533CB8"/>
    <w:rsid w:val="00533FC0"/>
    <w:rsid w:val="00534B2D"/>
    <w:rsid w:val="00536B2C"/>
    <w:rsid w:val="00541F0C"/>
    <w:rsid w:val="00542924"/>
    <w:rsid w:val="00542D9B"/>
    <w:rsid w:val="00544CF8"/>
    <w:rsid w:val="0054637F"/>
    <w:rsid w:val="005469A3"/>
    <w:rsid w:val="005471F1"/>
    <w:rsid w:val="00551A0F"/>
    <w:rsid w:val="00551DC1"/>
    <w:rsid w:val="00555213"/>
    <w:rsid w:val="00555CEB"/>
    <w:rsid w:val="0055638A"/>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2090"/>
    <w:rsid w:val="00584A78"/>
    <w:rsid w:val="005857C8"/>
    <w:rsid w:val="005859FA"/>
    <w:rsid w:val="005876E9"/>
    <w:rsid w:val="00590B44"/>
    <w:rsid w:val="0059102C"/>
    <w:rsid w:val="005915BE"/>
    <w:rsid w:val="00592535"/>
    <w:rsid w:val="00596531"/>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3EF"/>
    <w:rsid w:val="005C1C9B"/>
    <w:rsid w:val="005C48CB"/>
    <w:rsid w:val="005C6DA3"/>
    <w:rsid w:val="005D0327"/>
    <w:rsid w:val="005D0C62"/>
    <w:rsid w:val="005D12AB"/>
    <w:rsid w:val="005D22C1"/>
    <w:rsid w:val="005D523C"/>
    <w:rsid w:val="005D69DF"/>
    <w:rsid w:val="005D6CBA"/>
    <w:rsid w:val="005E14F3"/>
    <w:rsid w:val="005E5204"/>
    <w:rsid w:val="005E55C8"/>
    <w:rsid w:val="005E61F6"/>
    <w:rsid w:val="005E704B"/>
    <w:rsid w:val="005F018D"/>
    <w:rsid w:val="005F01A0"/>
    <w:rsid w:val="005F198B"/>
    <w:rsid w:val="005F3996"/>
    <w:rsid w:val="005F509F"/>
    <w:rsid w:val="005F5300"/>
    <w:rsid w:val="005F5516"/>
    <w:rsid w:val="006002C0"/>
    <w:rsid w:val="006030E1"/>
    <w:rsid w:val="00603C55"/>
    <w:rsid w:val="00604797"/>
    <w:rsid w:val="006056CC"/>
    <w:rsid w:val="0060725F"/>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3EE4"/>
    <w:rsid w:val="00644528"/>
    <w:rsid w:val="00644961"/>
    <w:rsid w:val="006449BA"/>
    <w:rsid w:val="00644B84"/>
    <w:rsid w:val="006452E6"/>
    <w:rsid w:val="00646BAB"/>
    <w:rsid w:val="00646C5C"/>
    <w:rsid w:val="00646E06"/>
    <w:rsid w:val="00647894"/>
    <w:rsid w:val="006523AC"/>
    <w:rsid w:val="0065292A"/>
    <w:rsid w:val="006532C3"/>
    <w:rsid w:val="00653C8B"/>
    <w:rsid w:val="0065505F"/>
    <w:rsid w:val="00656C4F"/>
    <w:rsid w:val="00656EE9"/>
    <w:rsid w:val="0066082A"/>
    <w:rsid w:val="006609E3"/>
    <w:rsid w:val="00661053"/>
    <w:rsid w:val="00661620"/>
    <w:rsid w:val="006641CF"/>
    <w:rsid w:val="006660AE"/>
    <w:rsid w:val="00670319"/>
    <w:rsid w:val="00670582"/>
    <w:rsid w:val="00671A34"/>
    <w:rsid w:val="00673E96"/>
    <w:rsid w:val="00673FA4"/>
    <w:rsid w:val="006809B5"/>
    <w:rsid w:val="00681B50"/>
    <w:rsid w:val="00681CAA"/>
    <w:rsid w:val="00681DF6"/>
    <w:rsid w:val="00682EB0"/>
    <w:rsid w:val="00683F56"/>
    <w:rsid w:val="00685A8F"/>
    <w:rsid w:val="00685C7E"/>
    <w:rsid w:val="00686A12"/>
    <w:rsid w:val="00686A8C"/>
    <w:rsid w:val="0069094E"/>
    <w:rsid w:val="00691168"/>
    <w:rsid w:val="0069398F"/>
    <w:rsid w:val="00695075"/>
    <w:rsid w:val="0069732B"/>
    <w:rsid w:val="006A14B9"/>
    <w:rsid w:val="006A1742"/>
    <w:rsid w:val="006A1D1E"/>
    <w:rsid w:val="006A29D9"/>
    <w:rsid w:val="006A5773"/>
    <w:rsid w:val="006A6B1E"/>
    <w:rsid w:val="006A6EF4"/>
    <w:rsid w:val="006B0224"/>
    <w:rsid w:val="006B02AE"/>
    <w:rsid w:val="006B04A8"/>
    <w:rsid w:val="006B1ECD"/>
    <w:rsid w:val="006B232A"/>
    <w:rsid w:val="006B36F5"/>
    <w:rsid w:val="006B562B"/>
    <w:rsid w:val="006B5B93"/>
    <w:rsid w:val="006B6D95"/>
    <w:rsid w:val="006C010E"/>
    <w:rsid w:val="006C207F"/>
    <w:rsid w:val="006C2CD3"/>
    <w:rsid w:val="006C432F"/>
    <w:rsid w:val="006C4D08"/>
    <w:rsid w:val="006C6151"/>
    <w:rsid w:val="006C6F54"/>
    <w:rsid w:val="006D2AF7"/>
    <w:rsid w:val="006D3314"/>
    <w:rsid w:val="006D3383"/>
    <w:rsid w:val="006D402E"/>
    <w:rsid w:val="006D4842"/>
    <w:rsid w:val="006D65B3"/>
    <w:rsid w:val="006E00B4"/>
    <w:rsid w:val="006E1563"/>
    <w:rsid w:val="006E253F"/>
    <w:rsid w:val="006E3277"/>
    <w:rsid w:val="006E40BE"/>
    <w:rsid w:val="006E5F11"/>
    <w:rsid w:val="006E7DCE"/>
    <w:rsid w:val="006F0AF7"/>
    <w:rsid w:val="006F34BE"/>
    <w:rsid w:val="006F3715"/>
    <w:rsid w:val="006F3B88"/>
    <w:rsid w:val="006F4478"/>
    <w:rsid w:val="006F6309"/>
    <w:rsid w:val="006F6CC2"/>
    <w:rsid w:val="006F7713"/>
    <w:rsid w:val="00700B3A"/>
    <w:rsid w:val="007028EB"/>
    <w:rsid w:val="00704471"/>
    <w:rsid w:val="007069C4"/>
    <w:rsid w:val="00710D5C"/>
    <w:rsid w:val="00710E07"/>
    <w:rsid w:val="007135D3"/>
    <w:rsid w:val="00713A43"/>
    <w:rsid w:val="00713E24"/>
    <w:rsid w:val="0071402A"/>
    <w:rsid w:val="007142E1"/>
    <w:rsid w:val="007162CA"/>
    <w:rsid w:val="007163F2"/>
    <w:rsid w:val="00717CAC"/>
    <w:rsid w:val="00720DD2"/>
    <w:rsid w:val="00721884"/>
    <w:rsid w:val="00721C6A"/>
    <w:rsid w:val="00721E0F"/>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10E1"/>
    <w:rsid w:val="007441C4"/>
    <w:rsid w:val="00746460"/>
    <w:rsid w:val="007473EE"/>
    <w:rsid w:val="00747708"/>
    <w:rsid w:val="00747C19"/>
    <w:rsid w:val="00747F1B"/>
    <w:rsid w:val="00751C35"/>
    <w:rsid w:val="00753DD1"/>
    <w:rsid w:val="00754BEB"/>
    <w:rsid w:val="00755446"/>
    <w:rsid w:val="00755807"/>
    <w:rsid w:val="00755F47"/>
    <w:rsid w:val="00757552"/>
    <w:rsid w:val="00757D43"/>
    <w:rsid w:val="00760848"/>
    <w:rsid w:val="007626BE"/>
    <w:rsid w:val="00762880"/>
    <w:rsid w:val="00763815"/>
    <w:rsid w:val="0076474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366"/>
    <w:rsid w:val="00794273"/>
    <w:rsid w:val="00794BD2"/>
    <w:rsid w:val="00795DCB"/>
    <w:rsid w:val="0079674C"/>
    <w:rsid w:val="00796FBC"/>
    <w:rsid w:val="00797B58"/>
    <w:rsid w:val="007A0002"/>
    <w:rsid w:val="007A0F2A"/>
    <w:rsid w:val="007A17D5"/>
    <w:rsid w:val="007A2B78"/>
    <w:rsid w:val="007A3F6A"/>
    <w:rsid w:val="007A4FDF"/>
    <w:rsid w:val="007A51E6"/>
    <w:rsid w:val="007B049A"/>
    <w:rsid w:val="007B066F"/>
    <w:rsid w:val="007B0E70"/>
    <w:rsid w:val="007B1841"/>
    <w:rsid w:val="007B2510"/>
    <w:rsid w:val="007B38F2"/>
    <w:rsid w:val="007B3900"/>
    <w:rsid w:val="007B4584"/>
    <w:rsid w:val="007B5201"/>
    <w:rsid w:val="007B680F"/>
    <w:rsid w:val="007B7024"/>
    <w:rsid w:val="007C0229"/>
    <w:rsid w:val="007C0B77"/>
    <w:rsid w:val="007C0E94"/>
    <w:rsid w:val="007C2A22"/>
    <w:rsid w:val="007C31B1"/>
    <w:rsid w:val="007C597C"/>
    <w:rsid w:val="007C5987"/>
    <w:rsid w:val="007C6906"/>
    <w:rsid w:val="007D1F8C"/>
    <w:rsid w:val="007D383A"/>
    <w:rsid w:val="007D38CC"/>
    <w:rsid w:val="007D408E"/>
    <w:rsid w:val="007D4917"/>
    <w:rsid w:val="007D5D6F"/>
    <w:rsid w:val="007D64AC"/>
    <w:rsid w:val="007D6E12"/>
    <w:rsid w:val="007E51FC"/>
    <w:rsid w:val="007E530B"/>
    <w:rsid w:val="007E6DAD"/>
    <w:rsid w:val="007E77CB"/>
    <w:rsid w:val="007F1FF6"/>
    <w:rsid w:val="007F3C27"/>
    <w:rsid w:val="007F3C80"/>
    <w:rsid w:val="007F4322"/>
    <w:rsid w:val="007F4357"/>
    <w:rsid w:val="007F4382"/>
    <w:rsid w:val="007F459A"/>
    <w:rsid w:val="007F5644"/>
    <w:rsid w:val="007F56AB"/>
    <w:rsid w:val="007F646C"/>
    <w:rsid w:val="007F6B2C"/>
    <w:rsid w:val="007F7342"/>
    <w:rsid w:val="00803773"/>
    <w:rsid w:val="00803C36"/>
    <w:rsid w:val="00804B88"/>
    <w:rsid w:val="008053A5"/>
    <w:rsid w:val="00805738"/>
    <w:rsid w:val="008061C6"/>
    <w:rsid w:val="0080667B"/>
    <w:rsid w:val="00806904"/>
    <w:rsid w:val="00811389"/>
    <w:rsid w:val="00811E3A"/>
    <w:rsid w:val="00812D23"/>
    <w:rsid w:val="00813223"/>
    <w:rsid w:val="00814F75"/>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6465"/>
    <w:rsid w:val="00836D7C"/>
    <w:rsid w:val="008372B0"/>
    <w:rsid w:val="00837B3C"/>
    <w:rsid w:val="00840750"/>
    <w:rsid w:val="00840BD3"/>
    <w:rsid w:val="0084192C"/>
    <w:rsid w:val="00841B72"/>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6036E"/>
    <w:rsid w:val="008629C1"/>
    <w:rsid w:val="00862E24"/>
    <w:rsid w:val="0086313B"/>
    <w:rsid w:val="00863A6A"/>
    <w:rsid w:val="0086432B"/>
    <w:rsid w:val="0086558F"/>
    <w:rsid w:val="00866910"/>
    <w:rsid w:val="00866A21"/>
    <w:rsid w:val="00870033"/>
    <w:rsid w:val="0087129B"/>
    <w:rsid w:val="00871C7D"/>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B1CE2"/>
    <w:rsid w:val="008B3A4E"/>
    <w:rsid w:val="008B419F"/>
    <w:rsid w:val="008B4286"/>
    <w:rsid w:val="008B535D"/>
    <w:rsid w:val="008B687C"/>
    <w:rsid w:val="008B6F14"/>
    <w:rsid w:val="008B7350"/>
    <w:rsid w:val="008C043A"/>
    <w:rsid w:val="008C07AD"/>
    <w:rsid w:val="008C490F"/>
    <w:rsid w:val="008C5153"/>
    <w:rsid w:val="008C71C2"/>
    <w:rsid w:val="008C7255"/>
    <w:rsid w:val="008C7D7B"/>
    <w:rsid w:val="008D0916"/>
    <w:rsid w:val="008D4020"/>
    <w:rsid w:val="008D4EE9"/>
    <w:rsid w:val="008D6D4B"/>
    <w:rsid w:val="008D6F71"/>
    <w:rsid w:val="008D74C9"/>
    <w:rsid w:val="008D7DEB"/>
    <w:rsid w:val="008E008D"/>
    <w:rsid w:val="008E0C8B"/>
    <w:rsid w:val="008E33EC"/>
    <w:rsid w:val="008E405A"/>
    <w:rsid w:val="008E5E02"/>
    <w:rsid w:val="008E695B"/>
    <w:rsid w:val="008E6DFE"/>
    <w:rsid w:val="008E703E"/>
    <w:rsid w:val="008E70E9"/>
    <w:rsid w:val="008E7D66"/>
    <w:rsid w:val="008F0255"/>
    <w:rsid w:val="008F0387"/>
    <w:rsid w:val="008F1245"/>
    <w:rsid w:val="008F14A3"/>
    <w:rsid w:val="008F1D9E"/>
    <w:rsid w:val="008F2815"/>
    <w:rsid w:val="008F2E6B"/>
    <w:rsid w:val="008F327D"/>
    <w:rsid w:val="008F3B18"/>
    <w:rsid w:val="008F5638"/>
    <w:rsid w:val="008F7208"/>
    <w:rsid w:val="008F73B2"/>
    <w:rsid w:val="008F7574"/>
    <w:rsid w:val="008F79F4"/>
    <w:rsid w:val="00902031"/>
    <w:rsid w:val="00902BCF"/>
    <w:rsid w:val="0090331B"/>
    <w:rsid w:val="0090481F"/>
    <w:rsid w:val="00905816"/>
    <w:rsid w:val="00906BB4"/>
    <w:rsid w:val="00906FF3"/>
    <w:rsid w:val="0091116E"/>
    <w:rsid w:val="00911ED9"/>
    <w:rsid w:val="00912314"/>
    <w:rsid w:val="00915E75"/>
    <w:rsid w:val="009168B5"/>
    <w:rsid w:val="009172B3"/>
    <w:rsid w:val="00917896"/>
    <w:rsid w:val="009179A8"/>
    <w:rsid w:val="00920E94"/>
    <w:rsid w:val="00924295"/>
    <w:rsid w:val="0092464E"/>
    <w:rsid w:val="00924EDE"/>
    <w:rsid w:val="0092518E"/>
    <w:rsid w:val="00925EE7"/>
    <w:rsid w:val="00927680"/>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60912"/>
    <w:rsid w:val="00962825"/>
    <w:rsid w:val="00963D9D"/>
    <w:rsid w:val="00967982"/>
    <w:rsid w:val="00971AA1"/>
    <w:rsid w:val="009740EC"/>
    <w:rsid w:val="009744F3"/>
    <w:rsid w:val="00975D0F"/>
    <w:rsid w:val="00975D50"/>
    <w:rsid w:val="0097614A"/>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103B"/>
    <w:rsid w:val="009C1484"/>
    <w:rsid w:val="009C291E"/>
    <w:rsid w:val="009C29DC"/>
    <w:rsid w:val="009C386B"/>
    <w:rsid w:val="009C39AC"/>
    <w:rsid w:val="009C3B53"/>
    <w:rsid w:val="009C4C05"/>
    <w:rsid w:val="009C7BD1"/>
    <w:rsid w:val="009D06C8"/>
    <w:rsid w:val="009D1743"/>
    <w:rsid w:val="009D2265"/>
    <w:rsid w:val="009D31E2"/>
    <w:rsid w:val="009D45E3"/>
    <w:rsid w:val="009D47C3"/>
    <w:rsid w:val="009D4BA4"/>
    <w:rsid w:val="009D4DC3"/>
    <w:rsid w:val="009D539B"/>
    <w:rsid w:val="009D7000"/>
    <w:rsid w:val="009E00DE"/>
    <w:rsid w:val="009E0137"/>
    <w:rsid w:val="009E192A"/>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146"/>
    <w:rsid w:val="00A056BC"/>
    <w:rsid w:val="00A05A89"/>
    <w:rsid w:val="00A07369"/>
    <w:rsid w:val="00A07DC4"/>
    <w:rsid w:val="00A113DB"/>
    <w:rsid w:val="00A139CD"/>
    <w:rsid w:val="00A13FC0"/>
    <w:rsid w:val="00A14010"/>
    <w:rsid w:val="00A14BC7"/>
    <w:rsid w:val="00A16080"/>
    <w:rsid w:val="00A16F77"/>
    <w:rsid w:val="00A2015C"/>
    <w:rsid w:val="00A2032C"/>
    <w:rsid w:val="00A22EC5"/>
    <w:rsid w:val="00A234C2"/>
    <w:rsid w:val="00A23C7C"/>
    <w:rsid w:val="00A248B6"/>
    <w:rsid w:val="00A25BAB"/>
    <w:rsid w:val="00A2614B"/>
    <w:rsid w:val="00A26831"/>
    <w:rsid w:val="00A26B97"/>
    <w:rsid w:val="00A305C9"/>
    <w:rsid w:val="00A33F36"/>
    <w:rsid w:val="00A34AF6"/>
    <w:rsid w:val="00A35B80"/>
    <w:rsid w:val="00A35BC2"/>
    <w:rsid w:val="00A35E17"/>
    <w:rsid w:val="00A36566"/>
    <w:rsid w:val="00A4086E"/>
    <w:rsid w:val="00A43719"/>
    <w:rsid w:val="00A43C77"/>
    <w:rsid w:val="00A44043"/>
    <w:rsid w:val="00A441B1"/>
    <w:rsid w:val="00A44DBB"/>
    <w:rsid w:val="00A470CC"/>
    <w:rsid w:val="00A47200"/>
    <w:rsid w:val="00A47E64"/>
    <w:rsid w:val="00A50574"/>
    <w:rsid w:val="00A507E3"/>
    <w:rsid w:val="00A507F2"/>
    <w:rsid w:val="00A50C13"/>
    <w:rsid w:val="00A51234"/>
    <w:rsid w:val="00A519FB"/>
    <w:rsid w:val="00A51DAB"/>
    <w:rsid w:val="00A520BB"/>
    <w:rsid w:val="00A527A2"/>
    <w:rsid w:val="00A54CE4"/>
    <w:rsid w:val="00A55DD2"/>
    <w:rsid w:val="00A56E8D"/>
    <w:rsid w:val="00A573E9"/>
    <w:rsid w:val="00A57F7C"/>
    <w:rsid w:val="00A615A9"/>
    <w:rsid w:val="00A61E80"/>
    <w:rsid w:val="00A6273D"/>
    <w:rsid w:val="00A63189"/>
    <w:rsid w:val="00A64908"/>
    <w:rsid w:val="00A64DD5"/>
    <w:rsid w:val="00A64E95"/>
    <w:rsid w:val="00A67C3F"/>
    <w:rsid w:val="00A67D65"/>
    <w:rsid w:val="00A703F6"/>
    <w:rsid w:val="00A70D39"/>
    <w:rsid w:val="00A728CE"/>
    <w:rsid w:val="00A758BD"/>
    <w:rsid w:val="00A778A8"/>
    <w:rsid w:val="00A803E7"/>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176C"/>
    <w:rsid w:val="00AA1B33"/>
    <w:rsid w:val="00AA20D7"/>
    <w:rsid w:val="00AA29DE"/>
    <w:rsid w:val="00AA34CE"/>
    <w:rsid w:val="00AA37B2"/>
    <w:rsid w:val="00AA565E"/>
    <w:rsid w:val="00AA5963"/>
    <w:rsid w:val="00AA5A1D"/>
    <w:rsid w:val="00AA64C6"/>
    <w:rsid w:val="00AA6ABC"/>
    <w:rsid w:val="00AB0BBE"/>
    <w:rsid w:val="00AB21D2"/>
    <w:rsid w:val="00AB2D4F"/>
    <w:rsid w:val="00AB2FBA"/>
    <w:rsid w:val="00AB39D9"/>
    <w:rsid w:val="00AB5846"/>
    <w:rsid w:val="00AB5AEA"/>
    <w:rsid w:val="00AC121D"/>
    <w:rsid w:val="00AC30D0"/>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72A7"/>
    <w:rsid w:val="00B3161F"/>
    <w:rsid w:val="00B31C25"/>
    <w:rsid w:val="00B32DF8"/>
    <w:rsid w:val="00B33114"/>
    <w:rsid w:val="00B34162"/>
    <w:rsid w:val="00B34BF5"/>
    <w:rsid w:val="00B3666A"/>
    <w:rsid w:val="00B3683C"/>
    <w:rsid w:val="00B37C56"/>
    <w:rsid w:val="00B40EAE"/>
    <w:rsid w:val="00B42371"/>
    <w:rsid w:val="00B44102"/>
    <w:rsid w:val="00B44151"/>
    <w:rsid w:val="00B4498C"/>
    <w:rsid w:val="00B45200"/>
    <w:rsid w:val="00B4666E"/>
    <w:rsid w:val="00B469A1"/>
    <w:rsid w:val="00B47E42"/>
    <w:rsid w:val="00B533DE"/>
    <w:rsid w:val="00B53DAC"/>
    <w:rsid w:val="00B55819"/>
    <w:rsid w:val="00B55997"/>
    <w:rsid w:val="00B570BF"/>
    <w:rsid w:val="00B6137B"/>
    <w:rsid w:val="00B614FC"/>
    <w:rsid w:val="00B61650"/>
    <w:rsid w:val="00B61A7F"/>
    <w:rsid w:val="00B623FC"/>
    <w:rsid w:val="00B65DCC"/>
    <w:rsid w:val="00B662A5"/>
    <w:rsid w:val="00B66322"/>
    <w:rsid w:val="00B67356"/>
    <w:rsid w:val="00B7159B"/>
    <w:rsid w:val="00B71F1A"/>
    <w:rsid w:val="00B7238B"/>
    <w:rsid w:val="00B737B5"/>
    <w:rsid w:val="00B76555"/>
    <w:rsid w:val="00B7799F"/>
    <w:rsid w:val="00B77A2A"/>
    <w:rsid w:val="00B83081"/>
    <w:rsid w:val="00B8377E"/>
    <w:rsid w:val="00B87472"/>
    <w:rsid w:val="00B91E00"/>
    <w:rsid w:val="00B92CB0"/>
    <w:rsid w:val="00B93849"/>
    <w:rsid w:val="00B93AE3"/>
    <w:rsid w:val="00B946AB"/>
    <w:rsid w:val="00B9799F"/>
    <w:rsid w:val="00B97C98"/>
    <w:rsid w:val="00BA0D49"/>
    <w:rsid w:val="00BA169C"/>
    <w:rsid w:val="00BA1E36"/>
    <w:rsid w:val="00BA221D"/>
    <w:rsid w:val="00BA2C4C"/>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49F"/>
    <w:rsid w:val="00BB5864"/>
    <w:rsid w:val="00BB61B7"/>
    <w:rsid w:val="00BB63AE"/>
    <w:rsid w:val="00BC0B18"/>
    <w:rsid w:val="00BC1240"/>
    <w:rsid w:val="00BC16BB"/>
    <w:rsid w:val="00BC1B4C"/>
    <w:rsid w:val="00BC1D8F"/>
    <w:rsid w:val="00BC6551"/>
    <w:rsid w:val="00BD1E20"/>
    <w:rsid w:val="00BD2928"/>
    <w:rsid w:val="00BD6093"/>
    <w:rsid w:val="00BE0396"/>
    <w:rsid w:val="00BE1DC5"/>
    <w:rsid w:val="00BE280F"/>
    <w:rsid w:val="00BE439A"/>
    <w:rsid w:val="00BE4FBB"/>
    <w:rsid w:val="00BE7804"/>
    <w:rsid w:val="00BF050A"/>
    <w:rsid w:val="00BF1791"/>
    <w:rsid w:val="00BF20EF"/>
    <w:rsid w:val="00BF430C"/>
    <w:rsid w:val="00BF53F6"/>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33D5"/>
    <w:rsid w:val="00C247CF"/>
    <w:rsid w:val="00C2536D"/>
    <w:rsid w:val="00C25581"/>
    <w:rsid w:val="00C278E7"/>
    <w:rsid w:val="00C30C03"/>
    <w:rsid w:val="00C30CF6"/>
    <w:rsid w:val="00C31BA4"/>
    <w:rsid w:val="00C32146"/>
    <w:rsid w:val="00C3268C"/>
    <w:rsid w:val="00C32982"/>
    <w:rsid w:val="00C33285"/>
    <w:rsid w:val="00C33A36"/>
    <w:rsid w:val="00C34142"/>
    <w:rsid w:val="00C34174"/>
    <w:rsid w:val="00C36D6B"/>
    <w:rsid w:val="00C3701C"/>
    <w:rsid w:val="00C41110"/>
    <w:rsid w:val="00C43E95"/>
    <w:rsid w:val="00C441BA"/>
    <w:rsid w:val="00C469FD"/>
    <w:rsid w:val="00C46DC6"/>
    <w:rsid w:val="00C506FF"/>
    <w:rsid w:val="00C50D1D"/>
    <w:rsid w:val="00C5263D"/>
    <w:rsid w:val="00C52DB4"/>
    <w:rsid w:val="00C54358"/>
    <w:rsid w:val="00C5443E"/>
    <w:rsid w:val="00C55294"/>
    <w:rsid w:val="00C55DB6"/>
    <w:rsid w:val="00C61D41"/>
    <w:rsid w:val="00C62AB2"/>
    <w:rsid w:val="00C64EC7"/>
    <w:rsid w:val="00C66069"/>
    <w:rsid w:val="00C67C84"/>
    <w:rsid w:val="00C7094E"/>
    <w:rsid w:val="00C7103A"/>
    <w:rsid w:val="00C711FC"/>
    <w:rsid w:val="00C72CA0"/>
    <w:rsid w:val="00C73321"/>
    <w:rsid w:val="00C7740B"/>
    <w:rsid w:val="00C81168"/>
    <w:rsid w:val="00C82077"/>
    <w:rsid w:val="00C82A15"/>
    <w:rsid w:val="00C836B5"/>
    <w:rsid w:val="00C90147"/>
    <w:rsid w:val="00C9087C"/>
    <w:rsid w:val="00C90CB8"/>
    <w:rsid w:val="00C91177"/>
    <w:rsid w:val="00C91548"/>
    <w:rsid w:val="00C94F77"/>
    <w:rsid w:val="00C95F27"/>
    <w:rsid w:val="00C95F9F"/>
    <w:rsid w:val="00C961A3"/>
    <w:rsid w:val="00C96561"/>
    <w:rsid w:val="00CA0B23"/>
    <w:rsid w:val="00CA15F2"/>
    <w:rsid w:val="00CA1C8F"/>
    <w:rsid w:val="00CA4420"/>
    <w:rsid w:val="00CA491C"/>
    <w:rsid w:val="00CA5715"/>
    <w:rsid w:val="00CA58D4"/>
    <w:rsid w:val="00CB05CE"/>
    <w:rsid w:val="00CB174A"/>
    <w:rsid w:val="00CB1B01"/>
    <w:rsid w:val="00CB235B"/>
    <w:rsid w:val="00CB2B3D"/>
    <w:rsid w:val="00CB32B5"/>
    <w:rsid w:val="00CB48E8"/>
    <w:rsid w:val="00CB5052"/>
    <w:rsid w:val="00CB7188"/>
    <w:rsid w:val="00CC0994"/>
    <w:rsid w:val="00CC0C8C"/>
    <w:rsid w:val="00CC191F"/>
    <w:rsid w:val="00CC2376"/>
    <w:rsid w:val="00CC5421"/>
    <w:rsid w:val="00CC76C6"/>
    <w:rsid w:val="00CC7BCA"/>
    <w:rsid w:val="00CD048B"/>
    <w:rsid w:val="00CD0F26"/>
    <w:rsid w:val="00CD29FD"/>
    <w:rsid w:val="00CD3598"/>
    <w:rsid w:val="00CD3E83"/>
    <w:rsid w:val="00CD5963"/>
    <w:rsid w:val="00CD59E6"/>
    <w:rsid w:val="00CD5E2C"/>
    <w:rsid w:val="00CD783C"/>
    <w:rsid w:val="00CE0DF1"/>
    <w:rsid w:val="00CE1BAE"/>
    <w:rsid w:val="00CE26F9"/>
    <w:rsid w:val="00CE2CCC"/>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6C57"/>
    <w:rsid w:val="00D101D0"/>
    <w:rsid w:val="00D10D01"/>
    <w:rsid w:val="00D10F03"/>
    <w:rsid w:val="00D11254"/>
    <w:rsid w:val="00D119E4"/>
    <w:rsid w:val="00D133FE"/>
    <w:rsid w:val="00D13689"/>
    <w:rsid w:val="00D1461B"/>
    <w:rsid w:val="00D15141"/>
    <w:rsid w:val="00D15986"/>
    <w:rsid w:val="00D16060"/>
    <w:rsid w:val="00D167AF"/>
    <w:rsid w:val="00D16D7A"/>
    <w:rsid w:val="00D16DCC"/>
    <w:rsid w:val="00D17355"/>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DE8"/>
    <w:rsid w:val="00D97FBF"/>
    <w:rsid w:val="00DA0512"/>
    <w:rsid w:val="00DA0BCD"/>
    <w:rsid w:val="00DA14FA"/>
    <w:rsid w:val="00DA6209"/>
    <w:rsid w:val="00DB17C8"/>
    <w:rsid w:val="00DB1E2A"/>
    <w:rsid w:val="00DB28D1"/>
    <w:rsid w:val="00DB2FEA"/>
    <w:rsid w:val="00DB53E3"/>
    <w:rsid w:val="00DB575E"/>
    <w:rsid w:val="00DB6E34"/>
    <w:rsid w:val="00DB715C"/>
    <w:rsid w:val="00DB71F7"/>
    <w:rsid w:val="00DC045E"/>
    <w:rsid w:val="00DC05AC"/>
    <w:rsid w:val="00DC193A"/>
    <w:rsid w:val="00DC50E6"/>
    <w:rsid w:val="00DD2119"/>
    <w:rsid w:val="00DD23BA"/>
    <w:rsid w:val="00DD2F1F"/>
    <w:rsid w:val="00DD45D1"/>
    <w:rsid w:val="00DD5253"/>
    <w:rsid w:val="00DD5319"/>
    <w:rsid w:val="00DD63B5"/>
    <w:rsid w:val="00DD6595"/>
    <w:rsid w:val="00DD6921"/>
    <w:rsid w:val="00DD7B81"/>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CB"/>
    <w:rsid w:val="00E03EDE"/>
    <w:rsid w:val="00E05405"/>
    <w:rsid w:val="00E056C3"/>
    <w:rsid w:val="00E05807"/>
    <w:rsid w:val="00E06B1D"/>
    <w:rsid w:val="00E10D22"/>
    <w:rsid w:val="00E123D4"/>
    <w:rsid w:val="00E12F47"/>
    <w:rsid w:val="00E13A5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6EC6"/>
    <w:rsid w:val="00E27AD8"/>
    <w:rsid w:val="00E30C60"/>
    <w:rsid w:val="00E3149F"/>
    <w:rsid w:val="00E335E8"/>
    <w:rsid w:val="00E33D5E"/>
    <w:rsid w:val="00E344FC"/>
    <w:rsid w:val="00E3534A"/>
    <w:rsid w:val="00E35646"/>
    <w:rsid w:val="00E36AE4"/>
    <w:rsid w:val="00E373FB"/>
    <w:rsid w:val="00E37533"/>
    <w:rsid w:val="00E405C2"/>
    <w:rsid w:val="00E40EE2"/>
    <w:rsid w:val="00E432D0"/>
    <w:rsid w:val="00E4530E"/>
    <w:rsid w:val="00E45A9A"/>
    <w:rsid w:val="00E45DF7"/>
    <w:rsid w:val="00E46DB8"/>
    <w:rsid w:val="00E54F6A"/>
    <w:rsid w:val="00E5560C"/>
    <w:rsid w:val="00E55F23"/>
    <w:rsid w:val="00E56011"/>
    <w:rsid w:val="00E60540"/>
    <w:rsid w:val="00E608C3"/>
    <w:rsid w:val="00E60B3B"/>
    <w:rsid w:val="00E624BF"/>
    <w:rsid w:val="00E65952"/>
    <w:rsid w:val="00E66012"/>
    <w:rsid w:val="00E663E1"/>
    <w:rsid w:val="00E72C9D"/>
    <w:rsid w:val="00E72D2A"/>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438"/>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318"/>
    <w:rsid w:val="00EE665F"/>
    <w:rsid w:val="00EE7003"/>
    <w:rsid w:val="00EE7F00"/>
    <w:rsid w:val="00EF00F7"/>
    <w:rsid w:val="00EF01C6"/>
    <w:rsid w:val="00EF335B"/>
    <w:rsid w:val="00EF4C0D"/>
    <w:rsid w:val="00EF4FC5"/>
    <w:rsid w:val="00EF555C"/>
    <w:rsid w:val="00EF64F9"/>
    <w:rsid w:val="00F006A4"/>
    <w:rsid w:val="00F02C7A"/>
    <w:rsid w:val="00F03901"/>
    <w:rsid w:val="00F03CEC"/>
    <w:rsid w:val="00F1005F"/>
    <w:rsid w:val="00F10716"/>
    <w:rsid w:val="00F10C46"/>
    <w:rsid w:val="00F11598"/>
    <w:rsid w:val="00F13E6B"/>
    <w:rsid w:val="00F14917"/>
    <w:rsid w:val="00F20230"/>
    <w:rsid w:val="00F225A9"/>
    <w:rsid w:val="00F24CC4"/>
    <w:rsid w:val="00F276BF"/>
    <w:rsid w:val="00F349AF"/>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085D"/>
    <w:rsid w:val="00F91DC3"/>
    <w:rsid w:val="00F922D6"/>
    <w:rsid w:val="00F94F28"/>
    <w:rsid w:val="00F952B4"/>
    <w:rsid w:val="00F9557E"/>
    <w:rsid w:val="00F95FBE"/>
    <w:rsid w:val="00F96870"/>
    <w:rsid w:val="00F96D16"/>
    <w:rsid w:val="00FA0C3D"/>
    <w:rsid w:val="00FA1BAD"/>
    <w:rsid w:val="00FA2DB4"/>
    <w:rsid w:val="00FA3E06"/>
    <w:rsid w:val="00FA5DD6"/>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5:docId w15:val="{4DD9B739-7580-424F-AB77-8F2E0B2D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0"/>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1BE2-75C4-4CFD-835F-BAD95DFE9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36</Pages>
  <Words>13897</Words>
  <Characters>75049</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Lucinete do Rosário Santos</cp:lastModifiedBy>
  <cp:revision>19</cp:revision>
  <cp:lastPrinted>2019-06-27T20:24:00Z</cp:lastPrinted>
  <dcterms:created xsi:type="dcterms:W3CDTF">2019-07-05T15:20:00Z</dcterms:created>
  <dcterms:modified xsi:type="dcterms:W3CDTF">2019-08-21T19:35:00Z</dcterms:modified>
</cp:coreProperties>
</file>